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CA2DA" w14:textId="77777777" w:rsidR="00DC4B0A" w:rsidRPr="000922B9" w:rsidRDefault="00DC4B0A" w:rsidP="008A67F2">
      <w:pPr>
        <w:pStyle w:val="Heading2"/>
        <w:spacing w:before="0" w:line="360" w:lineRule="auto"/>
        <w:jc w:val="center"/>
        <w:rPr>
          <w:rFonts w:asciiTheme="minorBidi" w:hAnsiTheme="minorBidi" w:cstheme="minorBidi"/>
          <w:color w:val="000000" w:themeColor="text1"/>
          <w:sz w:val="28"/>
          <w:szCs w:val="28"/>
        </w:rPr>
      </w:pPr>
      <w:r w:rsidRPr="000922B9">
        <w:rPr>
          <w:rFonts w:asciiTheme="minorBidi" w:hAnsiTheme="minorBidi" w:cstheme="minorBidi"/>
          <w:color w:val="000000" w:themeColor="text1"/>
          <w:sz w:val="28"/>
          <w:szCs w:val="28"/>
        </w:rPr>
        <w:t>FRANCESCA CASSINELLI AWARD 2025</w:t>
      </w:r>
    </w:p>
    <w:p w14:paraId="388048C8" w14:textId="77777777" w:rsidR="00DC4B0A" w:rsidRPr="000922B9" w:rsidRDefault="00DC4B0A" w:rsidP="008A67F2">
      <w:pPr>
        <w:pStyle w:val="Heading2"/>
        <w:spacing w:before="0" w:line="360" w:lineRule="auto"/>
        <w:jc w:val="center"/>
        <w:rPr>
          <w:rFonts w:asciiTheme="minorBidi" w:hAnsiTheme="minorBidi" w:cstheme="minorBidi"/>
          <w:color w:val="000000" w:themeColor="text1"/>
          <w:sz w:val="21"/>
          <w:szCs w:val="21"/>
        </w:rPr>
      </w:pPr>
      <w:r w:rsidRPr="000922B9">
        <w:rPr>
          <w:rFonts w:asciiTheme="minorBidi" w:hAnsiTheme="minorBidi" w:cstheme="minorBidi"/>
          <w:color w:val="000000" w:themeColor="text1"/>
          <w:sz w:val="21"/>
          <w:szCs w:val="21"/>
        </w:rPr>
        <w:t>Excellence in Multiple Myeloma Research</w:t>
      </w:r>
    </w:p>
    <w:p w14:paraId="2C74F45A" w14:textId="77777777" w:rsidR="00DC4B0A" w:rsidRPr="000922B9" w:rsidRDefault="00DC4B0A" w:rsidP="008A67F2">
      <w:pPr>
        <w:pStyle w:val="Heading1"/>
        <w:spacing w:before="0" w:line="360" w:lineRule="auto"/>
        <w:jc w:val="center"/>
        <w:rPr>
          <w:rFonts w:asciiTheme="minorBidi" w:hAnsiTheme="minorBidi" w:cstheme="minorBidi"/>
          <w:color w:val="000000" w:themeColor="text1"/>
        </w:rPr>
      </w:pPr>
    </w:p>
    <w:p w14:paraId="79F720D2" w14:textId="5DDE6605" w:rsidR="00DC4B0A" w:rsidRDefault="00DC4B0A" w:rsidP="008A67F2">
      <w:pPr>
        <w:pStyle w:val="Heading3"/>
        <w:spacing w:before="0" w:line="360" w:lineRule="auto"/>
        <w:jc w:val="center"/>
        <w:rPr>
          <w:rFonts w:asciiTheme="minorBidi" w:hAnsiTheme="minorBidi" w:cstheme="minorBidi"/>
          <w:color w:val="000000" w:themeColor="text1"/>
          <w:sz w:val="28"/>
          <w:szCs w:val="28"/>
        </w:rPr>
      </w:pPr>
      <w:r>
        <w:rPr>
          <w:rFonts w:asciiTheme="minorBidi" w:hAnsiTheme="minorBidi" w:cstheme="minorBidi"/>
          <w:color w:val="000000" w:themeColor="text1"/>
          <w:sz w:val="28"/>
          <w:szCs w:val="28"/>
        </w:rPr>
        <w:t>APPLICATION FORM</w:t>
      </w:r>
    </w:p>
    <w:p w14:paraId="748A54C0" w14:textId="77777777" w:rsidR="00DD3062" w:rsidRPr="00DD3062" w:rsidRDefault="00DD3062" w:rsidP="008A67F2">
      <w:pPr>
        <w:spacing w:after="0" w:line="360" w:lineRule="auto"/>
        <w:jc w:val="both"/>
      </w:pPr>
    </w:p>
    <w:p w14:paraId="3913D1B2" w14:textId="77777777" w:rsidR="0068244D" w:rsidRPr="00526027" w:rsidRDefault="00000000" w:rsidP="008A67F2">
      <w:pPr>
        <w:spacing w:after="24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Please complete this application form and submit it along with the required documents to the Scientific Secretariat via email by the specified deadline. Ensure that all sections are filled out accurately and in English.</w:t>
      </w:r>
    </w:p>
    <w:p w14:paraId="486064AB" w14:textId="77777777"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1. CANDIDATE PERSONAL DATA</w:t>
      </w:r>
    </w:p>
    <w:p w14:paraId="7D023D7A" w14:textId="299209EE" w:rsidR="00DD3062" w:rsidRDefault="0085075F" w:rsidP="008A67F2">
      <w:pPr>
        <w:spacing w:after="0" w:line="360" w:lineRule="auto"/>
        <w:jc w:val="both"/>
        <w:rPr>
          <w:rFonts w:asciiTheme="minorBidi" w:hAnsiTheme="minorBidi"/>
          <w:color w:val="000000" w:themeColor="text1"/>
          <w:sz w:val="24"/>
          <w:szCs w:val="24"/>
        </w:rPr>
      </w:pPr>
      <w:r>
        <w:rPr>
          <w:rFonts w:asciiTheme="minorBidi" w:hAnsiTheme="minorBidi"/>
          <w:color w:val="000000" w:themeColor="text1"/>
          <w:sz w:val="24"/>
          <w:szCs w:val="24"/>
        </w:rPr>
        <w:t>A</w:t>
      </w:r>
      <w:r w:rsidR="00DD3062" w:rsidRPr="00526027">
        <w:rPr>
          <w:rFonts w:asciiTheme="minorBidi" w:hAnsiTheme="minorBidi"/>
          <w:color w:val="000000" w:themeColor="text1"/>
          <w:sz w:val="24"/>
          <w:szCs w:val="24"/>
        </w:rPr>
        <w:t>uthor accountable for the research results (maximum two names)</w:t>
      </w:r>
      <w:r w:rsidR="005C5438">
        <w:rPr>
          <w:rFonts w:asciiTheme="minorBidi" w:hAnsiTheme="minorBidi"/>
          <w:color w:val="000000" w:themeColor="text1"/>
          <w:sz w:val="24"/>
          <w:szCs w:val="24"/>
        </w:rPr>
        <w:t>.</w:t>
      </w:r>
    </w:p>
    <w:p w14:paraId="3502C725" w14:textId="590BB767" w:rsidR="0068244D"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 xml:space="preserve">The </w:t>
      </w:r>
      <w:r w:rsidR="0085075F">
        <w:rPr>
          <w:rFonts w:asciiTheme="minorBidi" w:hAnsiTheme="minorBidi"/>
          <w:color w:val="000000" w:themeColor="text1"/>
          <w:sz w:val="24"/>
          <w:szCs w:val="24"/>
        </w:rPr>
        <w:t xml:space="preserve">candidate </w:t>
      </w:r>
      <w:r w:rsidRPr="00526027">
        <w:rPr>
          <w:rFonts w:asciiTheme="minorBidi" w:hAnsiTheme="minorBidi"/>
          <w:color w:val="000000" w:themeColor="text1"/>
          <w:sz w:val="24"/>
          <w:szCs w:val="24"/>
        </w:rPr>
        <w:t xml:space="preserve">must be </w:t>
      </w:r>
      <w:r w:rsidR="0085075F">
        <w:rPr>
          <w:rFonts w:asciiTheme="minorBidi" w:hAnsiTheme="minorBidi"/>
          <w:sz w:val="24"/>
          <w:szCs w:val="24"/>
        </w:rPr>
        <w:t xml:space="preserve">either </w:t>
      </w:r>
      <w:r w:rsidR="0085075F" w:rsidRPr="00D23FD3">
        <w:rPr>
          <w:rFonts w:asciiTheme="minorBidi" w:hAnsiTheme="minorBidi"/>
          <w:sz w:val="24"/>
          <w:szCs w:val="24"/>
        </w:rPr>
        <w:t>(co-)first</w:t>
      </w:r>
      <w:r w:rsidR="0085075F">
        <w:rPr>
          <w:rFonts w:asciiTheme="minorBidi" w:hAnsiTheme="minorBidi"/>
          <w:sz w:val="24"/>
          <w:szCs w:val="24"/>
        </w:rPr>
        <w:t xml:space="preserve"> or</w:t>
      </w:r>
      <w:r w:rsidR="0085075F" w:rsidRPr="00D23FD3">
        <w:rPr>
          <w:rFonts w:asciiTheme="minorBidi" w:hAnsiTheme="minorBidi"/>
          <w:sz w:val="24"/>
          <w:szCs w:val="24"/>
        </w:rPr>
        <w:t xml:space="preserve"> (co-)last or corresponding author</w:t>
      </w:r>
      <w:r w:rsidR="0085075F">
        <w:rPr>
          <w:rFonts w:asciiTheme="minorBidi" w:hAnsiTheme="minorBidi"/>
          <w:color w:val="000000" w:themeColor="text1"/>
          <w:sz w:val="24"/>
          <w:szCs w:val="24"/>
        </w:rPr>
        <w:t xml:space="preserve"> </w:t>
      </w:r>
      <w:r w:rsidRPr="00526027">
        <w:rPr>
          <w:rFonts w:asciiTheme="minorBidi" w:hAnsiTheme="minorBidi"/>
          <w:color w:val="000000" w:themeColor="text1"/>
          <w:sz w:val="24"/>
          <w:szCs w:val="24"/>
        </w:rPr>
        <w:t xml:space="preserve">of the papers listed in </w:t>
      </w:r>
      <w:r w:rsidR="005C5438">
        <w:rPr>
          <w:rFonts w:asciiTheme="minorBidi" w:hAnsiTheme="minorBidi"/>
          <w:color w:val="000000" w:themeColor="text1"/>
          <w:sz w:val="24"/>
          <w:szCs w:val="24"/>
        </w:rPr>
        <w:t>the Publications section</w:t>
      </w:r>
      <w:r w:rsidRPr="00526027">
        <w:rPr>
          <w:rFonts w:asciiTheme="minorBidi" w:hAnsiTheme="minorBidi"/>
          <w:color w:val="000000" w:themeColor="text1"/>
          <w:sz w:val="24"/>
          <w:szCs w:val="24"/>
        </w:rPr>
        <w:t>.</w:t>
      </w:r>
    </w:p>
    <w:tbl>
      <w:tblPr>
        <w:tblStyle w:val="TableGrid"/>
        <w:tblW w:w="0" w:type="auto"/>
        <w:tblLook w:val="04A0" w:firstRow="1" w:lastRow="0" w:firstColumn="1" w:lastColumn="0" w:noHBand="0" w:noVBand="1"/>
      </w:tblPr>
      <w:tblGrid>
        <w:gridCol w:w="4898"/>
        <w:gridCol w:w="4838"/>
      </w:tblGrid>
      <w:tr w:rsidR="00526027" w:rsidRPr="00526027" w14:paraId="2DC4EEF4" w14:textId="77777777" w:rsidTr="00E70E4E">
        <w:trPr>
          <w:trHeight w:val="279"/>
        </w:trPr>
        <w:tc>
          <w:tcPr>
            <w:tcW w:w="5095" w:type="dxa"/>
          </w:tcPr>
          <w:p w14:paraId="469E93CF" w14:textId="197B2C39"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Surname</w:t>
            </w:r>
          </w:p>
        </w:tc>
        <w:tc>
          <w:tcPr>
            <w:tcW w:w="5095" w:type="dxa"/>
          </w:tcPr>
          <w:p w14:paraId="4C993CF9"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68DEB749" w14:textId="77777777" w:rsidTr="00E70E4E">
        <w:trPr>
          <w:trHeight w:val="279"/>
        </w:trPr>
        <w:tc>
          <w:tcPr>
            <w:tcW w:w="5095" w:type="dxa"/>
          </w:tcPr>
          <w:p w14:paraId="770FDFF4" w14:textId="5E258644"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Forename</w:t>
            </w:r>
          </w:p>
        </w:tc>
        <w:tc>
          <w:tcPr>
            <w:tcW w:w="5095" w:type="dxa"/>
          </w:tcPr>
          <w:p w14:paraId="370F8143"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170396BC" w14:textId="77777777" w:rsidTr="00E70E4E">
        <w:trPr>
          <w:trHeight w:val="279"/>
        </w:trPr>
        <w:tc>
          <w:tcPr>
            <w:tcW w:w="5095" w:type="dxa"/>
          </w:tcPr>
          <w:p w14:paraId="432A6474" w14:textId="786BD223"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Place of birth</w:t>
            </w:r>
          </w:p>
        </w:tc>
        <w:tc>
          <w:tcPr>
            <w:tcW w:w="5095" w:type="dxa"/>
          </w:tcPr>
          <w:p w14:paraId="4C5C966C"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74BC3159" w14:textId="77777777" w:rsidTr="00E70E4E">
        <w:trPr>
          <w:trHeight w:val="267"/>
        </w:trPr>
        <w:tc>
          <w:tcPr>
            <w:tcW w:w="5095" w:type="dxa"/>
          </w:tcPr>
          <w:p w14:paraId="7FBA7A8B" w14:textId="7AB3912B"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Date of birth</w:t>
            </w:r>
          </w:p>
        </w:tc>
        <w:tc>
          <w:tcPr>
            <w:tcW w:w="5095" w:type="dxa"/>
          </w:tcPr>
          <w:p w14:paraId="2FFC14F1"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15BA8976" w14:textId="77777777" w:rsidTr="00E70E4E">
        <w:trPr>
          <w:trHeight w:val="409"/>
        </w:trPr>
        <w:tc>
          <w:tcPr>
            <w:tcW w:w="5095" w:type="dxa"/>
          </w:tcPr>
          <w:p w14:paraId="72BE0E54" w14:textId="6C992FFC"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Gender</w:t>
            </w:r>
          </w:p>
        </w:tc>
        <w:tc>
          <w:tcPr>
            <w:tcW w:w="5095" w:type="dxa"/>
          </w:tcPr>
          <w:p w14:paraId="0038950B" w14:textId="37852DCF"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Segoe UI Symbol" w:hAnsi="Segoe UI Symbol" w:cs="Segoe UI Symbol"/>
                <w:color w:val="000000" w:themeColor="text1"/>
                <w:sz w:val="24"/>
                <w:szCs w:val="24"/>
              </w:rPr>
              <w:t>☐</w:t>
            </w:r>
            <w:r w:rsidR="00E70E4E" w:rsidRPr="00526027">
              <w:rPr>
                <w:rFonts w:asciiTheme="minorBidi" w:hAnsiTheme="minorBidi"/>
                <w:color w:val="000000" w:themeColor="text1"/>
                <w:sz w:val="24"/>
                <w:szCs w:val="24"/>
              </w:rPr>
              <w:t xml:space="preserve"> </w:t>
            </w:r>
            <w:r w:rsidR="00E70E4E">
              <w:rPr>
                <w:rFonts w:asciiTheme="minorBidi" w:hAnsiTheme="minorBidi"/>
                <w:color w:val="000000" w:themeColor="text1"/>
                <w:sz w:val="24"/>
                <w:szCs w:val="24"/>
              </w:rPr>
              <w:t>M</w:t>
            </w:r>
            <w:r w:rsidR="00E70E4E" w:rsidRPr="00526027">
              <w:rPr>
                <w:rFonts w:asciiTheme="minorBidi" w:hAnsiTheme="minorBidi"/>
                <w:color w:val="000000" w:themeColor="text1"/>
                <w:sz w:val="24"/>
                <w:szCs w:val="24"/>
              </w:rPr>
              <w:t xml:space="preserve">   </w:t>
            </w:r>
            <w:r w:rsidRPr="00526027">
              <w:rPr>
                <w:rFonts w:ascii="Segoe UI Symbol" w:hAnsi="Segoe UI Symbol" w:cs="Segoe UI Symbol"/>
                <w:color w:val="000000" w:themeColor="text1"/>
                <w:sz w:val="24"/>
                <w:szCs w:val="24"/>
              </w:rPr>
              <w:t>☐</w:t>
            </w:r>
            <w:r w:rsidR="00E70E4E" w:rsidRPr="00526027">
              <w:rPr>
                <w:rFonts w:asciiTheme="minorBidi" w:hAnsiTheme="minorBidi"/>
                <w:color w:val="000000" w:themeColor="text1"/>
                <w:sz w:val="24"/>
                <w:szCs w:val="24"/>
              </w:rPr>
              <w:t xml:space="preserve"> </w:t>
            </w:r>
            <w:r w:rsidR="00E70E4E">
              <w:rPr>
                <w:rFonts w:asciiTheme="minorBidi" w:hAnsiTheme="minorBidi"/>
                <w:color w:val="000000" w:themeColor="text1"/>
                <w:sz w:val="24"/>
                <w:szCs w:val="24"/>
              </w:rPr>
              <w:t xml:space="preserve">F </w:t>
            </w:r>
          </w:p>
        </w:tc>
      </w:tr>
      <w:tr w:rsidR="00526027" w:rsidRPr="00526027" w14:paraId="2600FFBD" w14:textId="77777777" w:rsidTr="00E70E4E">
        <w:trPr>
          <w:trHeight w:val="279"/>
        </w:trPr>
        <w:tc>
          <w:tcPr>
            <w:tcW w:w="5095" w:type="dxa"/>
          </w:tcPr>
          <w:p w14:paraId="30382BC4" w14:textId="3B6EEAF2"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Nationality</w:t>
            </w:r>
          </w:p>
        </w:tc>
        <w:tc>
          <w:tcPr>
            <w:tcW w:w="5095" w:type="dxa"/>
          </w:tcPr>
          <w:p w14:paraId="75F3D360"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49B13BE6" w14:textId="77777777" w:rsidTr="00E70E4E">
        <w:trPr>
          <w:trHeight w:val="267"/>
        </w:trPr>
        <w:tc>
          <w:tcPr>
            <w:tcW w:w="5095" w:type="dxa"/>
          </w:tcPr>
          <w:p w14:paraId="0F5FC4DD" w14:textId="6AE1ACDE"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Place of employment</w:t>
            </w:r>
          </w:p>
        </w:tc>
        <w:tc>
          <w:tcPr>
            <w:tcW w:w="5095" w:type="dxa"/>
          </w:tcPr>
          <w:p w14:paraId="68100589"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55B7F1CA" w14:textId="77777777" w:rsidTr="00E70E4E">
        <w:trPr>
          <w:trHeight w:val="279"/>
        </w:trPr>
        <w:tc>
          <w:tcPr>
            <w:tcW w:w="5095" w:type="dxa"/>
          </w:tcPr>
          <w:p w14:paraId="2F53CC4F" w14:textId="310FE1AC"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Position</w:t>
            </w:r>
          </w:p>
        </w:tc>
        <w:tc>
          <w:tcPr>
            <w:tcW w:w="5095" w:type="dxa"/>
          </w:tcPr>
          <w:p w14:paraId="3CD1BFCD"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1058CCA3" w14:textId="77777777" w:rsidTr="00E70E4E">
        <w:trPr>
          <w:trHeight w:val="279"/>
        </w:trPr>
        <w:tc>
          <w:tcPr>
            <w:tcW w:w="5095" w:type="dxa"/>
          </w:tcPr>
          <w:p w14:paraId="0CC3B5D1" w14:textId="4F9EA008"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Address</w:t>
            </w:r>
          </w:p>
        </w:tc>
        <w:tc>
          <w:tcPr>
            <w:tcW w:w="5095" w:type="dxa"/>
          </w:tcPr>
          <w:p w14:paraId="4B22C7D3"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1BDBB5CD" w14:textId="77777777" w:rsidTr="00E70E4E">
        <w:trPr>
          <w:trHeight w:val="279"/>
        </w:trPr>
        <w:tc>
          <w:tcPr>
            <w:tcW w:w="5095" w:type="dxa"/>
          </w:tcPr>
          <w:p w14:paraId="39AF3AAB" w14:textId="083284F9"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Telephone</w:t>
            </w:r>
          </w:p>
        </w:tc>
        <w:tc>
          <w:tcPr>
            <w:tcW w:w="5095" w:type="dxa"/>
          </w:tcPr>
          <w:p w14:paraId="126A8778"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03AE1266" w14:textId="77777777" w:rsidTr="00E70E4E">
        <w:trPr>
          <w:trHeight w:val="279"/>
        </w:trPr>
        <w:tc>
          <w:tcPr>
            <w:tcW w:w="5095" w:type="dxa"/>
          </w:tcPr>
          <w:p w14:paraId="56DA3D95" w14:textId="1E1F7231"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E-mail</w:t>
            </w:r>
          </w:p>
        </w:tc>
        <w:tc>
          <w:tcPr>
            <w:tcW w:w="5095" w:type="dxa"/>
          </w:tcPr>
          <w:p w14:paraId="0D795B3E"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07320B34" w14:textId="77777777" w:rsidTr="00E70E4E">
        <w:trPr>
          <w:trHeight w:val="267"/>
        </w:trPr>
        <w:tc>
          <w:tcPr>
            <w:tcW w:w="5095" w:type="dxa"/>
          </w:tcPr>
          <w:p w14:paraId="4804815C" w14:textId="28938561" w:rsidR="0068244D" w:rsidRPr="00526027" w:rsidRDefault="00E70E4E"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O</w:t>
            </w:r>
            <w:r>
              <w:rPr>
                <w:rFonts w:asciiTheme="minorBidi" w:hAnsiTheme="minorBidi"/>
                <w:color w:val="000000" w:themeColor="text1"/>
                <w:sz w:val="24"/>
                <w:szCs w:val="24"/>
              </w:rPr>
              <w:t xml:space="preserve">RCID ID </w:t>
            </w:r>
            <w:r w:rsidRPr="00526027">
              <w:rPr>
                <w:rFonts w:asciiTheme="minorBidi" w:hAnsiTheme="minorBidi"/>
                <w:color w:val="000000" w:themeColor="text1"/>
                <w:sz w:val="24"/>
                <w:szCs w:val="24"/>
              </w:rPr>
              <w:t>(optional)</w:t>
            </w:r>
          </w:p>
        </w:tc>
        <w:tc>
          <w:tcPr>
            <w:tcW w:w="5095" w:type="dxa"/>
          </w:tcPr>
          <w:p w14:paraId="6FE38A00" w14:textId="77777777" w:rsidR="0068244D" w:rsidRPr="00526027" w:rsidRDefault="0068244D" w:rsidP="008A67F2">
            <w:pPr>
              <w:spacing w:line="360" w:lineRule="auto"/>
              <w:jc w:val="both"/>
              <w:rPr>
                <w:rFonts w:asciiTheme="minorBidi" w:hAnsiTheme="minorBidi"/>
                <w:color w:val="000000" w:themeColor="text1"/>
                <w:sz w:val="24"/>
                <w:szCs w:val="24"/>
              </w:rPr>
            </w:pPr>
          </w:p>
        </w:tc>
      </w:tr>
    </w:tbl>
    <w:p w14:paraId="25E47E44" w14:textId="77777777" w:rsidR="0068244D" w:rsidRPr="00526027" w:rsidRDefault="00000000" w:rsidP="008A67F2">
      <w:pPr>
        <w:pStyle w:val="Heading4"/>
        <w:spacing w:before="240" w:line="360" w:lineRule="auto"/>
        <w:jc w:val="both"/>
        <w:rPr>
          <w:rFonts w:asciiTheme="minorBidi" w:hAnsiTheme="minorBidi" w:cstheme="minorBidi"/>
          <w:i w:val="0"/>
          <w:iCs w:val="0"/>
          <w:color w:val="000000" w:themeColor="text1"/>
          <w:sz w:val="24"/>
          <w:szCs w:val="24"/>
        </w:rPr>
      </w:pPr>
      <w:r w:rsidRPr="00526027">
        <w:rPr>
          <w:rFonts w:asciiTheme="minorBidi" w:hAnsiTheme="minorBidi" w:cstheme="minorBidi"/>
          <w:i w:val="0"/>
          <w:iCs w:val="0"/>
          <w:color w:val="000000" w:themeColor="text1"/>
          <w:sz w:val="24"/>
          <w:szCs w:val="24"/>
        </w:rPr>
        <w:t>OVERALL BIBLIOMETRIC INFORMATION</w:t>
      </w:r>
    </w:p>
    <w:tbl>
      <w:tblPr>
        <w:tblStyle w:val="TableGrid"/>
        <w:tblW w:w="9776" w:type="dxa"/>
        <w:tblLook w:val="04A0" w:firstRow="1" w:lastRow="0" w:firstColumn="1" w:lastColumn="0" w:noHBand="0" w:noVBand="1"/>
      </w:tblPr>
      <w:tblGrid>
        <w:gridCol w:w="4320"/>
        <w:gridCol w:w="5456"/>
      </w:tblGrid>
      <w:tr w:rsidR="00526027" w:rsidRPr="00526027" w14:paraId="79A2E0DE" w14:textId="77777777" w:rsidTr="00114E32">
        <w:tc>
          <w:tcPr>
            <w:tcW w:w="4320" w:type="dxa"/>
          </w:tcPr>
          <w:p w14:paraId="49CCCF45" w14:textId="360168C3"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Number of peer-reviewed Articles</w:t>
            </w:r>
          </w:p>
        </w:tc>
        <w:tc>
          <w:tcPr>
            <w:tcW w:w="5456" w:type="dxa"/>
          </w:tcPr>
          <w:p w14:paraId="5138585E"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53D18839" w14:textId="77777777" w:rsidTr="00114E32">
        <w:tc>
          <w:tcPr>
            <w:tcW w:w="4320" w:type="dxa"/>
          </w:tcPr>
          <w:p w14:paraId="789992DD" w14:textId="3F8B4791"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Number of Book Chapters</w:t>
            </w:r>
          </w:p>
        </w:tc>
        <w:tc>
          <w:tcPr>
            <w:tcW w:w="5456" w:type="dxa"/>
          </w:tcPr>
          <w:p w14:paraId="36A42FFB"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68E418D9" w14:textId="77777777" w:rsidTr="00114E32">
        <w:tc>
          <w:tcPr>
            <w:tcW w:w="4320" w:type="dxa"/>
          </w:tcPr>
          <w:p w14:paraId="2863DCF5" w14:textId="488DE6B6"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Number of Books</w:t>
            </w:r>
          </w:p>
        </w:tc>
        <w:tc>
          <w:tcPr>
            <w:tcW w:w="5456" w:type="dxa"/>
          </w:tcPr>
          <w:p w14:paraId="1A206C36"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0E9A5F21" w14:textId="77777777" w:rsidTr="00114E32">
        <w:tc>
          <w:tcPr>
            <w:tcW w:w="4320" w:type="dxa"/>
          </w:tcPr>
          <w:p w14:paraId="119A36BE" w14:textId="43B2C95D"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Number of Total Citations</w:t>
            </w:r>
          </w:p>
        </w:tc>
        <w:tc>
          <w:tcPr>
            <w:tcW w:w="5456" w:type="dxa"/>
          </w:tcPr>
          <w:p w14:paraId="6432DECE"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71891E31" w14:textId="77777777" w:rsidTr="00114E32">
        <w:tc>
          <w:tcPr>
            <w:tcW w:w="4320" w:type="dxa"/>
          </w:tcPr>
          <w:p w14:paraId="534023BE" w14:textId="0949EF82"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H-index (using Scopus)</w:t>
            </w:r>
          </w:p>
        </w:tc>
        <w:tc>
          <w:tcPr>
            <w:tcW w:w="5456" w:type="dxa"/>
          </w:tcPr>
          <w:p w14:paraId="5EA8170C"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743337EF" w14:textId="77777777" w:rsidTr="00114E32">
        <w:tc>
          <w:tcPr>
            <w:tcW w:w="4320" w:type="dxa"/>
          </w:tcPr>
          <w:p w14:paraId="34584127" w14:textId="70540F3B" w:rsidR="00465065"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lastRenderedPageBreak/>
              <w:t>Number of Citations of the 1 to 5 publications</w:t>
            </w:r>
            <w:r w:rsidR="00FC3885">
              <w:rPr>
                <w:rFonts w:asciiTheme="minorBidi" w:hAnsiTheme="minorBidi"/>
                <w:color w:val="000000" w:themeColor="text1"/>
                <w:sz w:val="24"/>
                <w:szCs w:val="24"/>
              </w:rPr>
              <w:t xml:space="preserve"> presented for the Prize (see Publication section)</w:t>
            </w:r>
          </w:p>
        </w:tc>
        <w:tc>
          <w:tcPr>
            <w:tcW w:w="5456" w:type="dxa"/>
          </w:tcPr>
          <w:p w14:paraId="38C838AE" w14:textId="77777777" w:rsidR="0068244D" w:rsidRPr="00526027" w:rsidRDefault="0068244D" w:rsidP="008A67F2">
            <w:pPr>
              <w:spacing w:line="360" w:lineRule="auto"/>
              <w:jc w:val="both"/>
              <w:rPr>
                <w:rFonts w:asciiTheme="minorBidi" w:hAnsiTheme="minorBidi"/>
                <w:color w:val="000000" w:themeColor="text1"/>
                <w:sz w:val="24"/>
                <w:szCs w:val="24"/>
              </w:rPr>
            </w:pPr>
          </w:p>
        </w:tc>
      </w:tr>
      <w:tr w:rsidR="00526027" w:rsidRPr="00526027" w14:paraId="6DAEC950" w14:textId="77777777" w:rsidTr="00114E32">
        <w:tc>
          <w:tcPr>
            <w:tcW w:w="4320" w:type="dxa"/>
          </w:tcPr>
          <w:p w14:paraId="6BF5CC06" w14:textId="38D983A3"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 ORCID ID (</w:t>
            </w:r>
            <w:r w:rsidR="00ED052C">
              <w:rPr>
                <w:rFonts w:asciiTheme="minorBidi" w:hAnsiTheme="minorBidi"/>
                <w:color w:val="000000" w:themeColor="text1"/>
                <w:sz w:val="24"/>
                <w:szCs w:val="24"/>
              </w:rPr>
              <w:t>o</w:t>
            </w:r>
            <w:r w:rsidRPr="00526027">
              <w:rPr>
                <w:rFonts w:asciiTheme="minorBidi" w:hAnsiTheme="minorBidi"/>
                <w:color w:val="000000" w:themeColor="text1"/>
                <w:sz w:val="24"/>
                <w:szCs w:val="24"/>
              </w:rPr>
              <w:t>ptional)</w:t>
            </w:r>
          </w:p>
        </w:tc>
        <w:tc>
          <w:tcPr>
            <w:tcW w:w="5456" w:type="dxa"/>
          </w:tcPr>
          <w:p w14:paraId="4FA0FA4A" w14:textId="77777777" w:rsidR="0068244D" w:rsidRPr="00526027" w:rsidRDefault="0068244D" w:rsidP="008A67F2">
            <w:pPr>
              <w:spacing w:line="360" w:lineRule="auto"/>
              <w:jc w:val="both"/>
              <w:rPr>
                <w:rFonts w:asciiTheme="minorBidi" w:hAnsiTheme="minorBidi"/>
                <w:color w:val="000000" w:themeColor="text1"/>
                <w:sz w:val="24"/>
                <w:szCs w:val="24"/>
              </w:rPr>
            </w:pPr>
          </w:p>
        </w:tc>
      </w:tr>
    </w:tbl>
    <w:p w14:paraId="01CB38F6" w14:textId="77777777" w:rsidR="004661DA" w:rsidRDefault="004661DA" w:rsidP="008A67F2">
      <w:pPr>
        <w:pStyle w:val="Heading3"/>
        <w:spacing w:before="0" w:line="360" w:lineRule="auto"/>
        <w:jc w:val="both"/>
        <w:rPr>
          <w:rFonts w:asciiTheme="minorBidi" w:hAnsiTheme="minorBidi" w:cstheme="minorBidi"/>
          <w:color w:val="000000" w:themeColor="text1"/>
          <w:sz w:val="24"/>
          <w:szCs w:val="24"/>
        </w:rPr>
      </w:pPr>
    </w:p>
    <w:p w14:paraId="4C96FDA8" w14:textId="57117B28"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3. TITLE OF RESEARCH</w:t>
      </w:r>
      <w:r w:rsidR="00E77143">
        <w:rPr>
          <w:rFonts w:asciiTheme="minorBidi" w:hAnsiTheme="minorBidi" w:cstheme="minorBidi"/>
          <w:color w:val="000000" w:themeColor="text1"/>
          <w:sz w:val="24"/>
          <w:szCs w:val="24"/>
        </w:rPr>
        <w:t xml:space="preserve"> AREA / RESEARCH TOPIC</w:t>
      </w:r>
    </w:p>
    <w:p w14:paraId="578DFE55" w14:textId="0119405B" w:rsidR="0068244D" w:rsidRDefault="00E77143" w:rsidP="008A67F2">
      <w:pPr>
        <w:spacing w:after="0" w:line="360" w:lineRule="auto"/>
        <w:jc w:val="both"/>
        <w:rPr>
          <w:rFonts w:asciiTheme="minorBidi" w:hAnsiTheme="minorBidi"/>
          <w:color w:val="000000" w:themeColor="text1"/>
          <w:sz w:val="24"/>
          <w:szCs w:val="24"/>
        </w:rPr>
      </w:pPr>
      <w:r>
        <w:rPr>
          <w:rFonts w:asciiTheme="minorBidi" w:hAnsiTheme="minorBidi"/>
          <w:color w:val="000000" w:themeColor="text1"/>
          <w:sz w:val="24"/>
          <w:szCs w:val="24"/>
        </w:rPr>
        <w:t>T</w:t>
      </w:r>
      <w:r w:rsidRPr="00526027">
        <w:rPr>
          <w:rFonts w:asciiTheme="minorBidi" w:hAnsiTheme="minorBidi"/>
          <w:color w:val="000000" w:themeColor="text1"/>
          <w:sz w:val="24"/>
          <w:szCs w:val="24"/>
        </w:rPr>
        <w:t xml:space="preserve">he title of the research should </w:t>
      </w:r>
      <w:r>
        <w:rPr>
          <w:rFonts w:asciiTheme="minorBidi" w:hAnsiTheme="minorBidi"/>
          <w:color w:val="000000" w:themeColor="text1"/>
          <w:sz w:val="24"/>
          <w:szCs w:val="24"/>
        </w:rPr>
        <w:t xml:space="preserve">signify the area / topic where the candidate has achieved </w:t>
      </w:r>
      <w:r w:rsidRPr="00526027">
        <w:rPr>
          <w:rFonts w:asciiTheme="minorBidi" w:hAnsiTheme="minorBidi"/>
          <w:color w:val="000000" w:themeColor="text1"/>
          <w:sz w:val="24"/>
          <w:szCs w:val="24"/>
        </w:rPr>
        <w:t xml:space="preserve">the results </w:t>
      </w:r>
      <w:r>
        <w:rPr>
          <w:rFonts w:asciiTheme="minorBidi" w:hAnsiTheme="minorBidi"/>
          <w:color w:val="000000" w:themeColor="text1"/>
          <w:sz w:val="24"/>
          <w:szCs w:val="24"/>
        </w:rPr>
        <w:t>most relevant to the Cassinelli award</w:t>
      </w:r>
      <w:r w:rsidRPr="00526027">
        <w:rPr>
          <w:rFonts w:asciiTheme="minorBidi" w:hAnsiTheme="minorBidi"/>
          <w:color w:val="000000" w:themeColor="text1"/>
          <w:sz w:val="24"/>
          <w:szCs w:val="24"/>
        </w:rPr>
        <w:t xml:space="preserve">. It may coincide with the title of one </w:t>
      </w:r>
      <w:r>
        <w:rPr>
          <w:rFonts w:asciiTheme="minorBidi" w:hAnsiTheme="minorBidi"/>
          <w:color w:val="000000" w:themeColor="text1"/>
          <w:sz w:val="24"/>
          <w:szCs w:val="24"/>
        </w:rPr>
        <w:t xml:space="preserve">of the </w:t>
      </w:r>
      <w:r w:rsidRPr="00526027">
        <w:rPr>
          <w:rFonts w:asciiTheme="minorBidi" w:hAnsiTheme="minorBidi"/>
          <w:color w:val="000000" w:themeColor="text1"/>
          <w:sz w:val="24"/>
          <w:szCs w:val="24"/>
        </w:rPr>
        <w:t xml:space="preserve">papers, but not </w:t>
      </w:r>
      <w:r w:rsidR="00FC48F6">
        <w:rPr>
          <w:rFonts w:asciiTheme="minorBidi" w:hAnsiTheme="minorBidi"/>
          <w:color w:val="000000" w:themeColor="text1"/>
          <w:sz w:val="24"/>
          <w:szCs w:val="24"/>
        </w:rPr>
        <w:t>necessarily</w:t>
      </w:r>
      <w:r w:rsidRPr="00526027">
        <w:rPr>
          <w:rFonts w:asciiTheme="minorBidi" w:hAnsiTheme="minorBidi"/>
          <w:color w:val="000000" w:themeColor="text1"/>
          <w:sz w:val="24"/>
          <w:szCs w:val="24"/>
        </w:rPr>
        <w:t>.</w:t>
      </w:r>
    </w:p>
    <w:p w14:paraId="517DAEA6" w14:textId="77777777" w:rsidR="008A67F2" w:rsidRPr="00526027" w:rsidRDefault="008A67F2" w:rsidP="008A67F2">
      <w:pPr>
        <w:spacing w:after="0" w:line="360" w:lineRule="auto"/>
        <w:jc w:val="both"/>
        <w:rPr>
          <w:rFonts w:asciiTheme="minorBidi" w:hAnsiTheme="minorBidi"/>
          <w:color w:val="000000" w:themeColor="text1"/>
          <w:sz w:val="24"/>
          <w:szCs w:val="24"/>
        </w:rPr>
      </w:pPr>
    </w:p>
    <w:p w14:paraId="7D62D6B8" w14:textId="77777777"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4. PRIZE SECTION</w:t>
      </w:r>
    </w:p>
    <w:p w14:paraId="53D45ADC" w14:textId="77777777" w:rsidR="0068244D"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Please select one Prize only (by crossing one box on the left):</w:t>
      </w:r>
    </w:p>
    <w:p w14:paraId="247B69DF" w14:textId="77777777" w:rsidR="008A67F2" w:rsidRDefault="00000000" w:rsidP="008A67F2">
      <w:pPr>
        <w:spacing w:after="0" w:line="360" w:lineRule="auto"/>
        <w:jc w:val="both"/>
        <w:rPr>
          <w:rFonts w:asciiTheme="minorBidi" w:hAnsiTheme="minorBidi"/>
          <w:color w:val="000000" w:themeColor="text1"/>
          <w:sz w:val="24"/>
          <w:szCs w:val="24"/>
        </w:rPr>
      </w:pPr>
      <w:r w:rsidRPr="00526027">
        <w:rPr>
          <w:rFonts w:ascii="Segoe UI Symbol" w:hAnsi="Segoe UI Symbol" w:cs="Segoe UI Symbol"/>
          <w:color w:val="000000" w:themeColor="text1"/>
          <w:sz w:val="24"/>
          <w:szCs w:val="24"/>
        </w:rPr>
        <w:t>☐</w:t>
      </w:r>
      <w:r w:rsidRPr="00526027">
        <w:rPr>
          <w:rFonts w:asciiTheme="minorBidi" w:hAnsiTheme="minorBidi"/>
          <w:color w:val="000000" w:themeColor="text1"/>
          <w:sz w:val="24"/>
          <w:szCs w:val="24"/>
        </w:rPr>
        <w:t xml:space="preserve"> Senior Researcher Award (€20,000)</w:t>
      </w:r>
    </w:p>
    <w:p w14:paraId="14AE9A18" w14:textId="477667DD" w:rsidR="0068244D" w:rsidRDefault="00000000" w:rsidP="008A67F2">
      <w:pPr>
        <w:spacing w:after="0" w:line="360" w:lineRule="auto"/>
        <w:jc w:val="both"/>
        <w:rPr>
          <w:rFonts w:asciiTheme="minorBidi" w:hAnsiTheme="minorBidi"/>
          <w:color w:val="000000" w:themeColor="text1"/>
          <w:sz w:val="24"/>
          <w:szCs w:val="24"/>
        </w:rPr>
      </w:pPr>
      <w:r w:rsidRPr="00526027">
        <w:rPr>
          <w:rFonts w:ascii="Segoe UI Symbol" w:hAnsi="Segoe UI Symbol" w:cs="Segoe UI Symbol"/>
          <w:color w:val="000000" w:themeColor="text1"/>
          <w:sz w:val="24"/>
          <w:szCs w:val="24"/>
        </w:rPr>
        <w:t>☐</w:t>
      </w:r>
      <w:r w:rsidRPr="00526027">
        <w:rPr>
          <w:rFonts w:asciiTheme="minorBidi" w:hAnsiTheme="minorBidi"/>
          <w:color w:val="000000" w:themeColor="text1"/>
          <w:sz w:val="24"/>
          <w:szCs w:val="24"/>
        </w:rPr>
        <w:t xml:space="preserve"> Junior Researcher Award (€5,000)</w:t>
      </w:r>
    </w:p>
    <w:p w14:paraId="2813924A" w14:textId="77777777" w:rsidR="008A67F2" w:rsidRPr="008A67F2" w:rsidRDefault="008A67F2" w:rsidP="008A67F2">
      <w:pPr>
        <w:spacing w:after="0" w:line="360" w:lineRule="auto"/>
        <w:jc w:val="both"/>
        <w:rPr>
          <w:rFonts w:ascii="Segoe UI Symbol" w:hAnsi="Segoe UI Symbol" w:cs="Segoe UI Symbol"/>
          <w:color w:val="000000" w:themeColor="text1"/>
          <w:sz w:val="24"/>
          <w:szCs w:val="24"/>
        </w:rPr>
      </w:pPr>
    </w:p>
    <w:p w14:paraId="095A3AFA" w14:textId="77777777"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5. DESCRIPTION OF THE RESEARCH RESULTS</w:t>
      </w:r>
    </w:p>
    <w:p w14:paraId="74A05C1D" w14:textId="0C0DB018" w:rsidR="00031AE4"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 xml:space="preserve">Provide a detailed description of the research results, ensuring the overall length does not exceed </w:t>
      </w:r>
      <w:r w:rsidR="00D03854" w:rsidRPr="00526027">
        <w:rPr>
          <w:rFonts w:asciiTheme="minorBidi" w:hAnsiTheme="minorBidi"/>
          <w:color w:val="000000" w:themeColor="text1"/>
          <w:sz w:val="24"/>
          <w:szCs w:val="24"/>
        </w:rPr>
        <w:t>4</w:t>
      </w:r>
      <w:r w:rsidR="00E77143">
        <w:rPr>
          <w:rFonts w:asciiTheme="minorBidi" w:hAnsiTheme="minorBidi"/>
          <w:color w:val="000000" w:themeColor="text1"/>
          <w:sz w:val="24"/>
          <w:szCs w:val="24"/>
        </w:rPr>
        <w:t>0</w:t>
      </w:r>
      <w:r w:rsidR="00D03854" w:rsidRPr="00526027">
        <w:rPr>
          <w:rFonts w:asciiTheme="minorBidi" w:hAnsiTheme="minorBidi"/>
          <w:color w:val="000000" w:themeColor="text1"/>
          <w:sz w:val="24"/>
          <w:szCs w:val="24"/>
        </w:rPr>
        <w:t>00 characters</w:t>
      </w:r>
      <w:r w:rsidR="000B26C7">
        <w:rPr>
          <w:rFonts w:asciiTheme="minorBidi" w:hAnsiTheme="minorBidi"/>
          <w:color w:val="000000" w:themeColor="text1"/>
          <w:sz w:val="24"/>
          <w:szCs w:val="24"/>
        </w:rPr>
        <w:t xml:space="preserve"> (spaces included)</w:t>
      </w:r>
      <w:r w:rsidRPr="00526027">
        <w:rPr>
          <w:rFonts w:asciiTheme="minorBidi" w:hAnsiTheme="minorBidi"/>
          <w:color w:val="000000" w:themeColor="text1"/>
          <w:sz w:val="24"/>
          <w:szCs w:val="24"/>
        </w:rPr>
        <w:t xml:space="preserve">. You may include text, </w:t>
      </w:r>
      <w:r w:rsidR="00D03854" w:rsidRPr="00526027">
        <w:rPr>
          <w:rFonts w:asciiTheme="minorBidi" w:hAnsiTheme="minorBidi"/>
          <w:color w:val="000000" w:themeColor="text1"/>
          <w:sz w:val="24"/>
          <w:szCs w:val="24"/>
        </w:rPr>
        <w:t xml:space="preserve">and a maximum of </w:t>
      </w:r>
      <w:r w:rsidR="000B26C7">
        <w:rPr>
          <w:rFonts w:asciiTheme="minorBidi" w:hAnsiTheme="minorBidi"/>
          <w:color w:val="000000" w:themeColor="text1"/>
          <w:sz w:val="24"/>
          <w:szCs w:val="24"/>
        </w:rPr>
        <w:t>3</w:t>
      </w:r>
      <w:r w:rsidR="00D03854" w:rsidRPr="00526027">
        <w:rPr>
          <w:rFonts w:asciiTheme="minorBidi" w:hAnsiTheme="minorBidi"/>
          <w:color w:val="000000" w:themeColor="text1"/>
          <w:sz w:val="24"/>
          <w:szCs w:val="24"/>
        </w:rPr>
        <w:t xml:space="preserve"> </w:t>
      </w:r>
      <w:r w:rsidRPr="00526027">
        <w:rPr>
          <w:rFonts w:asciiTheme="minorBidi" w:hAnsiTheme="minorBidi"/>
          <w:color w:val="000000" w:themeColor="text1"/>
          <w:sz w:val="24"/>
          <w:szCs w:val="24"/>
        </w:rPr>
        <w:t>figures</w:t>
      </w:r>
      <w:r w:rsidR="00E829D4">
        <w:rPr>
          <w:rFonts w:asciiTheme="minorBidi" w:hAnsiTheme="minorBidi"/>
          <w:color w:val="000000" w:themeColor="text1"/>
          <w:sz w:val="24"/>
          <w:szCs w:val="24"/>
        </w:rPr>
        <w:t xml:space="preserve"> or </w:t>
      </w:r>
      <w:r w:rsidRPr="00526027">
        <w:rPr>
          <w:rFonts w:asciiTheme="minorBidi" w:hAnsiTheme="minorBidi"/>
          <w:color w:val="000000" w:themeColor="text1"/>
          <w:sz w:val="24"/>
          <w:szCs w:val="24"/>
        </w:rPr>
        <w:t>tables.</w:t>
      </w:r>
      <w:r w:rsidR="00E829D4">
        <w:rPr>
          <w:rFonts w:asciiTheme="minorBidi" w:hAnsiTheme="minorBidi"/>
          <w:color w:val="000000" w:themeColor="text1"/>
          <w:sz w:val="24"/>
          <w:szCs w:val="24"/>
        </w:rPr>
        <w:t xml:space="preserve"> </w:t>
      </w:r>
      <w:r w:rsidR="00031AE4" w:rsidRPr="00526027">
        <w:rPr>
          <w:rFonts w:asciiTheme="minorBidi" w:hAnsiTheme="minorBidi"/>
          <w:color w:val="000000" w:themeColor="text1"/>
          <w:sz w:val="24"/>
          <w:szCs w:val="24"/>
        </w:rPr>
        <w:t>Please ensure that the text respects the following structure:</w:t>
      </w:r>
    </w:p>
    <w:p w14:paraId="46FAC15E"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lang w:val="it-IT"/>
        </w:rPr>
      </w:pPr>
      <w:proofErr w:type="spellStart"/>
      <w:r w:rsidRPr="00031AE4">
        <w:rPr>
          <w:rFonts w:asciiTheme="minorBidi" w:hAnsiTheme="minorBidi"/>
          <w:color w:val="000000" w:themeColor="text1"/>
          <w:sz w:val="24"/>
          <w:szCs w:val="24"/>
          <w:lang w:val="it-IT"/>
        </w:rPr>
        <w:t>Context</w:t>
      </w:r>
      <w:proofErr w:type="spellEnd"/>
    </w:p>
    <w:p w14:paraId="1CD8FE27"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rPr>
      </w:pPr>
      <w:r w:rsidRPr="00031AE4">
        <w:rPr>
          <w:rFonts w:asciiTheme="minorBidi" w:hAnsiTheme="minorBidi"/>
          <w:color w:val="000000" w:themeColor="text1"/>
          <w:sz w:val="24"/>
          <w:szCs w:val="24"/>
        </w:rPr>
        <w:t>Objectives and scope (including relevance to MM and patient support)</w:t>
      </w:r>
    </w:p>
    <w:p w14:paraId="4B9AF130"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lang w:val="it-IT"/>
        </w:rPr>
      </w:pPr>
      <w:r w:rsidRPr="00031AE4">
        <w:rPr>
          <w:rFonts w:asciiTheme="minorBidi" w:hAnsiTheme="minorBidi"/>
          <w:color w:val="000000" w:themeColor="text1"/>
          <w:sz w:val="24"/>
          <w:szCs w:val="24"/>
          <w:lang w:val="it-IT"/>
        </w:rPr>
        <w:t xml:space="preserve">Methods and </w:t>
      </w:r>
      <w:proofErr w:type="spellStart"/>
      <w:r w:rsidRPr="00031AE4">
        <w:rPr>
          <w:rFonts w:asciiTheme="minorBidi" w:hAnsiTheme="minorBidi"/>
          <w:color w:val="000000" w:themeColor="text1"/>
          <w:sz w:val="24"/>
          <w:szCs w:val="24"/>
          <w:lang w:val="it-IT"/>
        </w:rPr>
        <w:t>results</w:t>
      </w:r>
      <w:proofErr w:type="spellEnd"/>
    </w:p>
    <w:p w14:paraId="1223A22C"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lang w:val="it-IT"/>
        </w:rPr>
      </w:pPr>
      <w:proofErr w:type="spellStart"/>
      <w:r w:rsidRPr="00031AE4">
        <w:rPr>
          <w:rFonts w:asciiTheme="minorBidi" w:hAnsiTheme="minorBidi"/>
          <w:color w:val="000000" w:themeColor="text1"/>
          <w:sz w:val="24"/>
          <w:szCs w:val="24"/>
          <w:lang w:val="it-IT"/>
        </w:rPr>
        <w:t>Novelty</w:t>
      </w:r>
      <w:proofErr w:type="spellEnd"/>
      <w:r w:rsidRPr="00031AE4">
        <w:rPr>
          <w:rFonts w:asciiTheme="minorBidi" w:hAnsiTheme="minorBidi"/>
          <w:color w:val="000000" w:themeColor="text1"/>
          <w:sz w:val="24"/>
          <w:szCs w:val="24"/>
          <w:lang w:val="it-IT"/>
        </w:rPr>
        <w:t xml:space="preserve"> of the </w:t>
      </w:r>
      <w:proofErr w:type="spellStart"/>
      <w:r w:rsidRPr="00031AE4">
        <w:rPr>
          <w:rFonts w:asciiTheme="minorBidi" w:hAnsiTheme="minorBidi"/>
          <w:color w:val="000000" w:themeColor="text1"/>
          <w:sz w:val="24"/>
          <w:szCs w:val="24"/>
          <w:lang w:val="it-IT"/>
        </w:rPr>
        <w:t>research</w:t>
      </w:r>
      <w:proofErr w:type="spellEnd"/>
    </w:p>
    <w:p w14:paraId="7C111C64"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lang w:val="it-IT"/>
        </w:rPr>
      </w:pPr>
      <w:r w:rsidRPr="00031AE4">
        <w:rPr>
          <w:rFonts w:asciiTheme="minorBidi" w:hAnsiTheme="minorBidi"/>
          <w:color w:val="000000" w:themeColor="text1"/>
          <w:sz w:val="24"/>
          <w:szCs w:val="24"/>
          <w:lang w:val="it-IT"/>
        </w:rPr>
        <w:t xml:space="preserve">Field of </w:t>
      </w:r>
      <w:proofErr w:type="spellStart"/>
      <w:r w:rsidRPr="00031AE4">
        <w:rPr>
          <w:rFonts w:asciiTheme="minorBidi" w:hAnsiTheme="minorBidi"/>
          <w:color w:val="000000" w:themeColor="text1"/>
          <w:sz w:val="24"/>
          <w:szCs w:val="24"/>
          <w:lang w:val="it-IT"/>
        </w:rPr>
        <w:t>application</w:t>
      </w:r>
      <w:proofErr w:type="spellEnd"/>
    </w:p>
    <w:p w14:paraId="377B2130" w14:textId="77777777" w:rsidR="00031AE4" w:rsidRPr="00031AE4" w:rsidRDefault="00031AE4" w:rsidP="008A67F2">
      <w:pPr>
        <w:numPr>
          <w:ilvl w:val="0"/>
          <w:numId w:val="10"/>
        </w:numPr>
        <w:spacing w:after="0" w:line="360" w:lineRule="auto"/>
        <w:ind w:left="714" w:hanging="357"/>
        <w:jc w:val="both"/>
        <w:rPr>
          <w:rFonts w:asciiTheme="minorBidi" w:hAnsiTheme="minorBidi"/>
          <w:color w:val="000000" w:themeColor="text1"/>
          <w:sz w:val="24"/>
          <w:szCs w:val="24"/>
        </w:rPr>
      </w:pPr>
      <w:r w:rsidRPr="00031AE4">
        <w:rPr>
          <w:rFonts w:asciiTheme="minorBidi" w:hAnsiTheme="minorBidi"/>
          <w:color w:val="000000" w:themeColor="text1"/>
          <w:sz w:val="24"/>
          <w:szCs w:val="24"/>
        </w:rPr>
        <w:t>Impact of the research and ethical considerations</w:t>
      </w:r>
    </w:p>
    <w:tbl>
      <w:tblPr>
        <w:tblStyle w:val="TableGrid"/>
        <w:tblW w:w="9918" w:type="dxa"/>
        <w:tblLook w:val="04A0" w:firstRow="1" w:lastRow="0" w:firstColumn="1" w:lastColumn="0" w:noHBand="0" w:noVBand="1"/>
      </w:tblPr>
      <w:tblGrid>
        <w:gridCol w:w="9918"/>
      </w:tblGrid>
      <w:tr w:rsidR="00526027" w:rsidRPr="00526027" w14:paraId="00BD38D3" w14:textId="77777777" w:rsidTr="00114E32">
        <w:trPr>
          <w:trHeight w:val="11894"/>
        </w:trPr>
        <w:tc>
          <w:tcPr>
            <w:tcW w:w="9918" w:type="dxa"/>
          </w:tcPr>
          <w:p w14:paraId="7D960EA8" w14:textId="77777777" w:rsidR="00BE3420" w:rsidRPr="00526027" w:rsidRDefault="00BE3420" w:rsidP="008A67F2">
            <w:pPr>
              <w:spacing w:line="360" w:lineRule="auto"/>
              <w:jc w:val="both"/>
              <w:rPr>
                <w:rFonts w:asciiTheme="minorBidi" w:hAnsiTheme="minorBidi"/>
                <w:color w:val="000000" w:themeColor="text1"/>
                <w:sz w:val="24"/>
                <w:szCs w:val="24"/>
              </w:rPr>
            </w:pPr>
          </w:p>
        </w:tc>
      </w:tr>
    </w:tbl>
    <w:p w14:paraId="40C324C2" w14:textId="77777777" w:rsidR="00BE3420" w:rsidRPr="00526027" w:rsidRDefault="00BE3420" w:rsidP="008A67F2">
      <w:pPr>
        <w:spacing w:after="0" w:line="360" w:lineRule="auto"/>
        <w:jc w:val="both"/>
        <w:rPr>
          <w:rFonts w:asciiTheme="minorBidi" w:hAnsiTheme="minorBidi"/>
          <w:color w:val="000000" w:themeColor="text1"/>
          <w:sz w:val="24"/>
          <w:szCs w:val="24"/>
        </w:rPr>
      </w:pPr>
    </w:p>
    <w:tbl>
      <w:tblPr>
        <w:tblStyle w:val="TableGrid"/>
        <w:tblW w:w="9776" w:type="dxa"/>
        <w:tblLook w:val="04A0" w:firstRow="1" w:lastRow="0" w:firstColumn="1" w:lastColumn="0" w:noHBand="0" w:noVBand="1"/>
      </w:tblPr>
      <w:tblGrid>
        <w:gridCol w:w="9776"/>
      </w:tblGrid>
      <w:tr w:rsidR="00526027" w:rsidRPr="00526027" w14:paraId="1D997DD3" w14:textId="77777777" w:rsidTr="00114E32">
        <w:trPr>
          <w:trHeight w:val="12675"/>
        </w:trPr>
        <w:tc>
          <w:tcPr>
            <w:tcW w:w="9776" w:type="dxa"/>
          </w:tcPr>
          <w:p w14:paraId="2243C998" w14:textId="77777777" w:rsidR="00031AE4" w:rsidRPr="00526027" w:rsidRDefault="00031AE4" w:rsidP="008A67F2">
            <w:pPr>
              <w:spacing w:line="360" w:lineRule="auto"/>
              <w:jc w:val="both"/>
              <w:rPr>
                <w:rFonts w:asciiTheme="minorBidi" w:hAnsiTheme="minorBidi"/>
                <w:color w:val="000000" w:themeColor="text1"/>
                <w:sz w:val="24"/>
                <w:szCs w:val="24"/>
              </w:rPr>
            </w:pPr>
          </w:p>
        </w:tc>
      </w:tr>
    </w:tbl>
    <w:p w14:paraId="12EC09DC" w14:textId="51027698" w:rsidR="0068244D" w:rsidRPr="00526027" w:rsidRDefault="0068244D" w:rsidP="008A67F2">
      <w:pPr>
        <w:spacing w:after="0" w:line="360" w:lineRule="auto"/>
        <w:jc w:val="both"/>
        <w:rPr>
          <w:rFonts w:asciiTheme="minorBidi" w:hAnsiTheme="minorBidi"/>
          <w:color w:val="000000" w:themeColor="text1"/>
          <w:sz w:val="24"/>
          <w:szCs w:val="24"/>
        </w:rPr>
      </w:pPr>
    </w:p>
    <w:p w14:paraId="044306A8" w14:textId="77777777" w:rsidR="0068244D" w:rsidRPr="00526027" w:rsidRDefault="00000000" w:rsidP="008A67F2">
      <w:pPr>
        <w:pStyle w:val="Heading4"/>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6.1 BRIEF EXPLANATION OF THE STATE OF THE ART</w:t>
      </w:r>
    </w:p>
    <w:p w14:paraId="1A630452" w14:textId="5BCD25D0" w:rsidR="0068244D"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 xml:space="preserve">Provide a brief explanation of the state of the art in the field </w:t>
      </w:r>
      <w:r w:rsidR="000B26C7" w:rsidRPr="00526027">
        <w:rPr>
          <w:rFonts w:asciiTheme="minorBidi" w:hAnsiTheme="minorBidi"/>
          <w:color w:val="000000" w:themeColor="text1"/>
          <w:sz w:val="24"/>
          <w:szCs w:val="24"/>
        </w:rPr>
        <w:t>(maximum</w:t>
      </w:r>
      <w:r w:rsidR="000B26C7">
        <w:rPr>
          <w:rFonts w:asciiTheme="minorBidi" w:hAnsiTheme="minorBidi"/>
          <w:color w:val="000000" w:themeColor="text1"/>
          <w:sz w:val="24"/>
          <w:szCs w:val="24"/>
        </w:rPr>
        <w:t xml:space="preserve"> 750 characters, including spaces</w:t>
      </w:r>
      <w:r w:rsidR="000B26C7" w:rsidRPr="00526027">
        <w:rPr>
          <w:rFonts w:asciiTheme="minorBidi" w:hAnsiTheme="minorBidi"/>
          <w:color w:val="000000" w:themeColor="text1"/>
          <w:sz w:val="24"/>
          <w:szCs w:val="24"/>
        </w:rPr>
        <w:t>)</w:t>
      </w:r>
      <w:r w:rsidRPr="00526027">
        <w:rPr>
          <w:rFonts w:asciiTheme="minorBidi" w:hAnsiTheme="minorBidi"/>
          <w:color w:val="000000" w:themeColor="text1"/>
          <w:sz w:val="24"/>
          <w:szCs w:val="24"/>
        </w:rPr>
        <w:t>.</w:t>
      </w:r>
    </w:p>
    <w:tbl>
      <w:tblPr>
        <w:tblStyle w:val="TableGrid"/>
        <w:tblW w:w="9776" w:type="dxa"/>
        <w:tblLook w:val="04A0" w:firstRow="1" w:lastRow="0" w:firstColumn="1" w:lastColumn="0" w:noHBand="0" w:noVBand="1"/>
      </w:tblPr>
      <w:tblGrid>
        <w:gridCol w:w="9776"/>
      </w:tblGrid>
      <w:tr w:rsidR="00526027" w:rsidRPr="00526027" w14:paraId="25936F88" w14:textId="77777777" w:rsidTr="00114E32">
        <w:trPr>
          <w:trHeight w:val="2311"/>
        </w:trPr>
        <w:tc>
          <w:tcPr>
            <w:tcW w:w="9776" w:type="dxa"/>
          </w:tcPr>
          <w:p w14:paraId="681FC347" w14:textId="77777777" w:rsidR="00E276BD" w:rsidRPr="00526027" w:rsidRDefault="00E276BD" w:rsidP="008A67F2">
            <w:pPr>
              <w:spacing w:line="360" w:lineRule="auto"/>
              <w:jc w:val="both"/>
              <w:rPr>
                <w:rFonts w:asciiTheme="minorBidi" w:hAnsiTheme="minorBidi"/>
                <w:color w:val="000000" w:themeColor="text1"/>
                <w:sz w:val="24"/>
                <w:szCs w:val="24"/>
              </w:rPr>
            </w:pPr>
          </w:p>
        </w:tc>
      </w:tr>
    </w:tbl>
    <w:p w14:paraId="63A9747C" w14:textId="7CAAA6D3" w:rsidR="0068244D" w:rsidRPr="00526027" w:rsidRDefault="0068244D" w:rsidP="008A67F2">
      <w:pPr>
        <w:spacing w:after="0" w:line="360" w:lineRule="auto"/>
        <w:jc w:val="both"/>
        <w:rPr>
          <w:rFonts w:asciiTheme="minorBidi" w:hAnsiTheme="minorBidi"/>
          <w:color w:val="000000" w:themeColor="text1"/>
          <w:sz w:val="24"/>
          <w:szCs w:val="24"/>
        </w:rPr>
      </w:pPr>
    </w:p>
    <w:p w14:paraId="76E6A9D0" w14:textId="77777777" w:rsidR="0068244D" w:rsidRPr="00526027" w:rsidRDefault="00000000" w:rsidP="008A67F2">
      <w:pPr>
        <w:pStyle w:val="Heading4"/>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6.2 PERSONAL CONTRIBUTION OF THE CANDIDATE</w:t>
      </w:r>
    </w:p>
    <w:p w14:paraId="0A0D7891" w14:textId="30A0470D" w:rsidR="0068244D"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Describe your personal contribution to the state of the art in the field (maximum</w:t>
      </w:r>
      <w:r w:rsidR="000B26C7">
        <w:rPr>
          <w:rFonts w:asciiTheme="minorBidi" w:hAnsiTheme="minorBidi"/>
          <w:color w:val="000000" w:themeColor="text1"/>
          <w:sz w:val="24"/>
          <w:szCs w:val="24"/>
        </w:rPr>
        <w:t xml:space="preserve"> 750 characters, including spaces</w:t>
      </w:r>
      <w:r w:rsidRPr="00526027">
        <w:rPr>
          <w:rFonts w:asciiTheme="minorBidi" w:hAnsiTheme="minorBidi"/>
          <w:color w:val="000000" w:themeColor="text1"/>
          <w:sz w:val="24"/>
          <w:szCs w:val="24"/>
        </w:rPr>
        <w:t>).</w:t>
      </w:r>
    </w:p>
    <w:tbl>
      <w:tblPr>
        <w:tblStyle w:val="TableGrid"/>
        <w:tblW w:w="0" w:type="auto"/>
        <w:tblLook w:val="04A0" w:firstRow="1" w:lastRow="0" w:firstColumn="1" w:lastColumn="0" w:noHBand="0" w:noVBand="1"/>
      </w:tblPr>
      <w:tblGrid>
        <w:gridCol w:w="9736"/>
      </w:tblGrid>
      <w:tr w:rsidR="00526027" w:rsidRPr="00526027" w14:paraId="35570F73" w14:textId="77777777" w:rsidTr="008A67F2">
        <w:trPr>
          <w:trHeight w:val="2453"/>
        </w:trPr>
        <w:tc>
          <w:tcPr>
            <w:tcW w:w="9952" w:type="dxa"/>
          </w:tcPr>
          <w:p w14:paraId="4B5274C9" w14:textId="77777777" w:rsidR="00E276BD" w:rsidRPr="00526027" w:rsidRDefault="00E276BD" w:rsidP="008A67F2">
            <w:pPr>
              <w:spacing w:line="360" w:lineRule="auto"/>
              <w:jc w:val="both"/>
              <w:rPr>
                <w:rFonts w:asciiTheme="minorBidi" w:hAnsiTheme="minorBidi"/>
                <w:color w:val="000000" w:themeColor="text1"/>
                <w:sz w:val="24"/>
                <w:szCs w:val="24"/>
              </w:rPr>
            </w:pPr>
          </w:p>
        </w:tc>
      </w:tr>
    </w:tbl>
    <w:p w14:paraId="41D70AA6" w14:textId="086C1A66" w:rsidR="0068244D" w:rsidRPr="00526027" w:rsidRDefault="0068244D" w:rsidP="008A67F2">
      <w:pPr>
        <w:spacing w:after="0" w:line="360" w:lineRule="auto"/>
        <w:jc w:val="both"/>
        <w:rPr>
          <w:rFonts w:asciiTheme="minorBidi" w:hAnsiTheme="minorBidi"/>
          <w:color w:val="000000" w:themeColor="text1"/>
          <w:sz w:val="24"/>
          <w:szCs w:val="24"/>
        </w:rPr>
      </w:pPr>
    </w:p>
    <w:p w14:paraId="71C05014" w14:textId="77777777"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7. SELECTED PUBLICATIONS</w:t>
      </w:r>
    </w:p>
    <w:p w14:paraId="79CCFDEE" w14:textId="0440BD14" w:rsidR="0068244D" w:rsidRPr="00526027" w:rsidRDefault="00000000" w:rsidP="008A67F2">
      <w:pPr>
        <w:spacing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 xml:space="preserve">List </w:t>
      </w:r>
      <w:r w:rsidR="00C87F3D">
        <w:rPr>
          <w:rFonts w:asciiTheme="minorBidi" w:hAnsiTheme="minorBidi"/>
          <w:color w:val="000000" w:themeColor="text1"/>
          <w:sz w:val="24"/>
          <w:szCs w:val="24"/>
        </w:rPr>
        <w:t xml:space="preserve">the </w:t>
      </w:r>
      <w:r w:rsidRPr="00526027">
        <w:rPr>
          <w:rFonts w:asciiTheme="minorBidi" w:hAnsiTheme="minorBidi"/>
          <w:color w:val="000000" w:themeColor="text1"/>
          <w:sz w:val="24"/>
          <w:szCs w:val="24"/>
        </w:rPr>
        <w:t xml:space="preserve">peer-reviewed publications </w:t>
      </w:r>
      <w:r w:rsidR="00C87F3D">
        <w:rPr>
          <w:rFonts w:asciiTheme="minorBidi" w:hAnsiTheme="minorBidi"/>
          <w:color w:val="000000" w:themeColor="text1"/>
          <w:sz w:val="24"/>
          <w:szCs w:val="24"/>
        </w:rPr>
        <w:t xml:space="preserve">to be considered by the Selection Committee: </w:t>
      </w:r>
      <w:r w:rsidR="00C87F3D" w:rsidRPr="00114E32">
        <w:rPr>
          <w:rFonts w:asciiTheme="minorBidi" w:hAnsiTheme="minorBidi"/>
          <w:b/>
          <w:bCs/>
          <w:color w:val="000000" w:themeColor="text1"/>
          <w:sz w:val="24"/>
          <w:szCs w:val="24"/>
        </w:rPr>
        <w:t>up to five (5) for the Senior Researcher Award, up to three (3) for the Junior Researcher Award</w:t>
      </w:r>
      <w:r w:rsidRPr="00526027">
        <w:rPr>
          <w:rFonts w:asciiTheme="minorBidi" w:hAnsiTheme="minorBidi"/>
          <w:color w:val="000000" w:themeColor="text1"/>
          <w:sz w:val="24"/>
          <w:szCs w:val="24"/>
        </w:rPr>
        <w:t xml:space="preserve">. </w:t>
      </w:r>
      <w:r w:rsidR="004B16FA" w:rsidRPr="00526027">
        <w:rPr>
          <w:rFonts w:asciiTheme="minorBidi" w:hAnsiTheme="minorBidi"/>
          <w:color w:val="000000" w:themeColor="text1"/>
          <w:sz w:val="24"/>
          <w:szCs w:val="24"/>
        </w:rPr>
        <w:t xml:space="preserve">The </w:t>
      </w:r>
      <w:r w:rsidR="004B16FA">
        <w:rPr>
          <w:rFonts w:asciiTheme="minorBidi" w:hAnsiTheme="minorBidi"/>
          <w:color w:val="000000" w:themeColor="text1"/>
          <w:sz w:val="24"/>
          <w:szCs w:val="24"/>
        </w:rPr>
        <w:t xml:space="preserve">candidate </w:t>
      </w:r>
      <w:r w:rsidR="00A534C1">
        <w:rPr>
          <w:rFonts w:asciiTheme="minorBidi" w:hAnsiTheme="minorBidi"/>
          <w:color w:val="000000" w:themeColor="text1"/>
          <w:sz w:val="24"/>
          <w:szCs w:val="24"/>
        </w:rPr>
        <w:t>for the Senior Researcher Award</w:t>
      </w:r>
      <w:r w:rsidR="00A534C1" w:rsidRPr="00526027">
        <w:rPr>
          <w:rFonts w:asciiTheme="minorBidi" w:hAnsiTheme="minorBidi"/>
          <w:color w:val="000000" w:themeColor="text1"/>
          <w:sz w:val="24"/>
          <w:szCs w:val="24"/>
        </w:rPr>
        <w:t xml:space="preserve"> </w:t>
      </w:r>
      <w:r w:rsidR="004B16FA" w:rsidRPr="00526027">
        <w:rPr>
          <w:rFonts w:asciiTheme="minorBidi" w:hAnsiTheme="minorBidi"/>
          <w:color w:val="000000" w:themeColor="text1"/>
          <w:sz w:val="24"/>
          <w:szCs w:val="24"/>
        </w:rPr>
        <w:t xml:space="preserve">must be </w:t>
      </w:r>
      <w:r w:rsidR="004B16FA">
        <w:rPr>
          <w:rFonts w:asciiTheme="minorBidi" w:hAnsiTheme="minorBidi"/>
          <w:sz w:val="24"/>
          <w:szCs w:val="24"/>
        </w:rPr>
        <w:t xml:space="preserve">either </w:t>
      </w:r>
      <w:r w:rsidR="004B16FA" w:rsidRPr="00D23FD3">
        <w:rPr>
          <w:rFonts w:asciiTheme="minorBidi" w:hAnsiTheme="minorBidi"/>
          <w:sz w:val="24"/>
          <w:szCs w:val="24"/>
        </w:rPr>
        <w:t>(co-)first</w:t>
      </w:r>
      <w:r w:rsidR="004B16FA">
        <w:rPr>
          <w:rFonts w:asciiTheme="minorBidi" w:hAnsiTheme="minorBidi"/>
          <w:sz w:val="24"/>
          <w:szCs w:val="24"/>
        </w:rPr>
        <w:t xml:space="preserve"> or</w:t>
      </w:r>
      <w:r w:rsidR="004B16FA" w:rsidRPr="00D23FD3">
        <w:rPr>
          <w:rFonts w:asciiTheme="minorBidi" w:hAnsiTheme="minorBidi"/>
          <w:sz w:val="24"/>
          <w:szCs w:val="24"/>
        </w:rPr>
        <w:t xml:space="preserve"> (co-)last or corresponding author</w:t>
      </w:r>
      <w:r w:rsidR="004B16FA">
        <w:rPr>
          <w:rFonts w:asciiTheme="minorBidi" w:hAnsiTheme="minorBidi"/>
          <w:color w:val="000000" w:themeColor="text1"/>
          <w:sz w:val="24"/>
          <w:szCs w:val="24"/>
        </w:rPr>
        <w:t xml:space="preserve"> of all</w:t>
      </w:r>
      <w:r w:rsidR="004B16FA" w:rsidRPr="00526027">
        <w:rPr>
          <w:rFonts w:asciiTheme="minorBidi" w:hAnsiTheme="minorBidi"/>
          <w:color w:val="000000" w:themeColor="text1"/>
          <w:sz w:val="24"/>
          <w:szCs w:val="24"/>
        </w:rPr>
        <w:t xml:space="preserve"> the p</w:t>
      </w:r>
      <w:r w:rsidR="00A534C1">
        <w:rPr>
          <w:rFonts w:asciiTheme="minorBidi" w:hAnsiTheme="minorBidi"/>
          <w:color w:val="000000" w:themeColor="text1"/>
          <w:sz w:val="24"/>
          <w:szCs w:val="24"/>
        </w:rPr>
        <w:t>ublications</w:t>
      </w:r>
      <w:r w:rsidR="004B16FA">
        <w:rPr>
          <w:rFonts w:asciiTheme="minorBidi" w:hAnsiTheme="minorBidi"/>
          <w:color w:val="000000" w:themeColor="text1"/>
          <w:sz w:val="24"/>
          <w:szCs w:val="24"/>
        </w:rPr>
        <w:t xml:space="preserve"> submitted.</w:t>
      </w:r>
      <w:r w:rsidR="004B16FA" w:rsidRPr="00526027">
        <w:rPr>
          <w:rFonts w:asciiTheme="minorBidi" w:hAnsiTheme="minorBidi"/>
          <w:color w:val="000000" w:themeColor="text1"/>
          <w:sz w:val="24"/>
          <w:szCs w:val="24"/>
        </w:rPr>
        <w:t xml:space="preserve"> </w:t>
      </w:r>
      <w:r w:rsidR="00A534C1" w:rsidRPr="00526027">
        <w:rPr>
          <w:rFonts w:asciiTheme="minorBidi" w:hAnsiTheme="minorBidi"/>
          <w:color w:val="000000" w:themeColor="text1"/>
          <w:sz w:val="24"/>
          <w:szCs w:val="24"/>
        </w:rPr>
        <w:t xml:space="preserve">The </w:t>
      </w:r>
      <w:r w:rsidR="00A534C1">
        <w:rPr>
          <w:rFonts w:asciiTheme="minorBidi" w:hAnsiTheme="minorBidi"/>
          <w:color w:val="000000" w:themeColor="text1"/>
          <w:sz w:val="24"/>
          <w:szCs w:val="24"/>
        </w:rPr>
        <w:t>candidate for the Junior Researcher Award</w:t>
      </w:r>
      <w:r w:rsidR="00A534C1" w:rsidRPr="00526027">
        <w:rPr>
          <w:rFonts w:asciiTheme="minorBidi" w:hAnsiTheme="minorBidi"/>
          <w:color w:val="000000" w:themeColor="text1"/>
          <w:sz w:val="24"/>
          <w:szCs w:val="24"/>
        </w:rPr>
        <w:t xml:space="preserve"> must be </w:t>
      </w:r>
      <w:r w:rsidR="00A534C1">
        <w:rPr>
          <w:rFonts w:asciiTheme="minorBidi" w:hAnsiTheme="minorBidi"/>
          <w:sz w:val="24"/>
          <w:szCs w:val="24"/>
        </w:rPr>
        <w:t xml:space="preserve">either </w:t>
      </w:r>
      <w:r w:rsidR="00A534C1" w:rsidRPr="00D23FD3">
        <w:rPr>
          <w:rFonts w:asciiTheme="minorBidi" w:hAnsiTheme="minorBidi"/>
          <w:sz w:val="24"/>
          <w:szCs w:val="24"/>
        </w:rPr>
        <w:t>(co-)first</w:t>
      </w:r>
      <w:r w:rsidR="00A534C1">
        <w:rPr>
          <w:rFonts w:asciiTheme="minorBidi" w:hAnsiTheme="minorBidi"/>
          <w:sz w:val="24"/>
          <w:szCs w:val="24"/>
        </w:rPr>
        <w:t xml:space="preserve"> or</w:t>
      </w:r>
      <w:r w:rsidR="00A534C1" w:rsidRPr="00D23FD3">
        <w:rPr>
          <w:rFonts w:asciiTheme="minorBidi" w:hAnsiTheme="minorBidi"/>
          <w:sz w:val="24"/>
          <w:szCs w:val="24"/>
        </w:rPr>
        <w:t xml:space="preserve"> (co-)last or corresponding author</w:t>
      </w:r>
      <w:r w:rsidR="00A534C1">
        <w:rPr>
          <w:rFonts w:asciiTheme="minorBidi" w:hAnsiTheme="minorBidi"/>
          <w:color w:val="000000" w:themeColor="text1"/>
          <w:sz w:val="24"/>
          <w:szCs w:val="24"/>
        </w:rPr>
        <w:t xml:space="preserve"> of at least two of </w:t>
      </w:r>
      <w:r w:rsidR="00A534C1" w:rsidRPr="00526027">
        <w:rPr>
          <w:rFonts w:asciiTheme="minorBidi" w:hAnsiTheme="minorBidi"/>
          <w:color w:val="000000" w:themeColor="text1"/>
          <w:sz w:val="24"/>
          <w:szCs w:val="24"/>
        </w:rPr>
        <w:t xml:space="preserve">the </w:t>
      </w:r>
      <w:proofErr w:type="gramStart"/>
      <w:r w:rsidR="00A534C1" w:rsidRPr="00526027">
        <w:rPr>
          <w:rFonts w:asciiTheme="minorBidi" w:hAnsiTheme="minorBidi"/>
          <w:color w:val="000000" w:themeColor="text1"/>
          <w:sz w:val="24"/>
          <w:szCs w:val="24"/>
        </w:rPr>
        <w:t>p</w:t>
      </w:r>
      <w:r w:rsidR="00A534C1">
        <w:rPr>
          <w:rFonts w:asciiTheme="minorBidi" w:hAnsiTheme="minorBidi"/>
          <w:color w:val="000000" w:themeColor="text1"/>
          <w:sz w:val="24"/>
          <w:szCs w:val="24"/>
        </w:rPr>
        <w:t>ublication</w:t>
      </w:r>
      <w:proofErr w:type="gramEnd"/>
      <w:r w:rsidR="00A534C1">
        <w:rPr>
          <w:rFonts w:asciiTheme="minorBidi" w:hAnsiTheme="minorBidi"/>
          <w:color w:val="000000" w:themeColor="text1"/>
          <w:sz w:val="24"/>
          <w:szCs w:val="24"/>
        </w:rPr>
        <w:t xml:space="preserve"> submitted. </w:t>
      </w:r>
      <w:r w:rsidR="004B16FA">
        <w:rPr>
          <w:rFonts w:asciiTheme="minorBidi" w:hAnsiTheme="minorBidi"/>
          <w:color w:val="000000" w:themeColor="text1"/>
          <w:sz w:val="24"/>
          <w:szCs w:val="24"/>
        </w:rPr>
        <w:t>Publications must be sent as</w:t>
      </w:r>
      <w:r w:rsidRPr="00526027">
        <w:rPr>
          <w:rFonts w:asciiTheme="minorBidi" w:hAnsiTheme="minorBidi"/>
          <w:color w:val="000000" w:themeColor="text1"/>
          <w:sz w:val="24"/>
          <w:szCs w:val="24"/>
        </w:rPr>
        <w:t xml:space="preserve"> single .PDF files. </w:t>
      </w:r>
      <w:r w:rsidRPr="00114E32">
        <w:rPr>
          <w:rFonts w:asciiTheme="minorBidi" w:hAnsiTheme="minorBidi"/>
          <w:b/>
          <w:bCs/>
          <w:color w:val="000000" w:themeColor="text1"/>
          <w:sz w:val="24"/>
          <w:szCs w:val="24"/>
        </w:rPr>
        <w:t xml:space="preserve">Peer-reviewed publications should be referred </w:t>
      </w:r>
      <w:proofErr w:type="gramStart"/>
      <w:r w:rsidRPr="00114E32">
        <w:rPr>
          <w:rFonts w:asciiTheme="minorBidi" w:hAnsiTheme="minorBidi"/>
          <w:b/>
          <w:bCs/>
          <w:color w:val="000000" w:themeColor="text1"/>
          <w:sz w:val="24"/>
          <w:szCs w:val="24"/>
        </w:rPr>
        <w:t>to</w:t>
      </w:r>
      <w:proofErr w:type="gramEnd"/>
      <w:r w:rsidRPr="00114E32">
        <w:rPr>
          <w:rFonts w:asciiTheme="minorBidi" w:hAnsiTheme="minorBidi"/>
          <w:b/>
          <w:bCs/>
          <w:color w:val="000000" w:themeColor="text1"/>
          <w:sz w:val="24"/>
          <w:szCs w:val="24"/>
        </w:rPr>
        <w:t xml:space="preserve"> the last ten years</w:t>
      </w:r>
      <w:r w:rsidR="00114E32" w:rsidRPr="00114E32">
        <w:rPr>
          <w:rFonts w:asciiTheme="minorBidi" w:hAnsiTheme="minorBidi"/>
          <w:b/>
          <w:bCs/>
          <w:color w:val="000000" w:themeColor="text1"/>
          <w:sz w:val="24"/>
          <w:szCs w:val="24"/>
        </w:rPr>
        <w:t>, i.e. since 01 January 2015</w:t>
      </w:r>
      <w:r w:rsidRPr="00526027">
        <w:rPr>
          <w:rFonts w:asciiTheme="minorBidi" w:hAnsiTheme="minorBidi"/>
          <w:color w:val="000000" w:themeColor="text1"/>
          <w:sz w:val="24"/>
          <w:szCs w:val="24"/>
        </w:rPr>
        <w:t>.</w:t>
      </w:r>
      <w:r w:rsidR="00AF00F7">
        <w:rPr>
          <w:rFonts w:asciiTheme="minorBidi" w:hAnsiTheme="minorBidi"/>
          <w:color w:val="000000" w:themeColor="text1"/>
          <w:sz w:val="24"/>
          <w:szCs w:val="24"/>
        </w:rPr>
        <w:t xml:space="preserve"> </w:t>
      </w:r>
      <w:r w:rsidR="00AF00F7">
        <w:rPr>
          <w:rFonts w:asciiTheme="minorBidi" w:hAnsiTheme="minorBidi"/>
          <w:sz w:val="24"/>
          <w:szCs w:val="24"/>
        </w:rPr>
        <w:t>R</w:t>
      </w:r>
      <w:r w:rsidR="00AF00F7" w:rsidRPr="00D23FD3">
        <w:rPr>
          <w:rFonts w:asciiTheme="minorBidi" w:hAnsiTheme="minorBidi"/>
          <w:sz w:val="24"/>
          <w:szCs w:val="24"/>
        </w:rPr>
        <w:t xml:space="preserve">esearchers who demonstrate particularly active and productive research in recent years </w:t>
      </w:r>
      <w:r w:rsidR="00AF00F7">
        <w:rPr>
          <w:rFonts w:asciiTheme="minorBidi" w:hAnsiTheme="minorBidi"/>
          <w:sz w:val="24"/>
          <w:szCs w:val="24"/>
        </w:rPr>
        <w:t>(</w:t>
      </w:r>
      <w:r w:rsidR="00AF00F7" w:rsidRPr="00D23FD3">
        <w:rPr>
          <w:rFonts w:asciiTheme="minorBidi" w:hAnsiTheme="minorBidi"/>
          <w:sz w:val="24"/>
          <w:szCs w:val="24"/>
        </w:rPr>
        <w:t>at least three of the submitted publications published within the last five years</w:t>
      </w:r>
      <w:r w:rsidR="00114E32">
        <w:rPr>
          <w:rFonts w:asciiTheme="minorBidi" w:hAnsiTheme="minorBidi"/>
          <w:sz w:val="24"/>
          <w:szCs w:val="24"/>
        </w:rPr>
        <w:t>, i.e. since 01 January 2020</w:t>
      </w:r>
      <w:r w:rsidR="00AF00F7">
        <w:rPr>
          <w:rFonts w:asciiTheme="minorBidi" w:hAnsiTheme="minorBidi"/>
          <w:sz w:val="24"/>
          <w:szCs w:val="24"/>
        </w:rPr>
        <w:t xml:space="preserve">) </w:t>
      </w:r>
      <w:r w:rsidR="00AF00F7" w:rsidRPr="00D23FD3">
        <w:rPr>
          <w:rFonts w:asciiTheme="minorBidi" w:hAnsiTheme="minorBidi"/>
          <w:sz w:val="24"/>
          <w:szCs w:val="24"/>
        </w:rPr>
        <w:t>will be evaluated more favorably.</w:t>
      </w:r>
      <w:r w:rsidRPr="00526027">
        <w:rPr>
          <w:rFonts w:asciiTheme="minorBidi" w:hAnsiTheme="minorBidi"/>
          <w:color w:val="000000" w:themeColor="text1"/>
          <w:sz w:val="24"/>
          <w:szCs w:val="24"/>
        </w:rPr>
        <w:t xml:space="preserve"> In the case of books, please provide an electronic abstract in place of the full text.</w:t>
      </w:r>
    </w:p>
    <w:tbl>
      <w:tblPr>
        <w:tblStyle w:val="TableGrid"/>
        <w:tblW w:w="0" w:type="auto"/>
        <w:tblLook w:val="04A0" w:firstRow="1" w:lastRow="0" w:firstColumn="1" w:lastColumn="0" w:noHBand="0" w:noVBand="1"/>
      </w:tblPr>
      <w:tblGrid>
        <w:gridCol w:w="9736"/>
      </w:tblGrid>
      <w:tr w:rsidR="00526027" w:rsidRPr="00526027" w14:paraId="726F5F9F" w14:textId="77777777" w:rsidTr="008A67F2">
        <w:trPr>
          <w:trHeight w:val="1143"/>
        </w:trPr>
        <w:tc>
          <w:tcPr>
            <w:tcW w:w="10241" w:type="dxa"/>
          </w:tcPr>
          <w:p w14:paraId="48369E9A" w14:textId="77777777"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1.</w:t>
            </w:r>
          </w:p>
        </w:tc>
      </w:tr>
      <w:tr w:rsidR="00526027" w:rsidRPr="00526027" w14:paraId="5F85156A" w14:textId="77777777" w:rsidTr="008A67F2">
        <w:trPr>
          <w:trHeight w:val="1143"/>
        </w:trPr>
        <w:tc>
          <w:tcPr>
            <w:tcW w:w="10241" w:type="dxa"/>
          </w:tcPr>
          <w:p w14:paraId="35B44342" w14:textId="77777777"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2.</w:t>
            </w:r>
          </w:p>
        </w:tc>
      </w:tr>
      <w:tr w:rsidR="00526027" w:rsidRPr="00526027" w14:paraId="24D28119" w14:textId="77777777" w:rsidTr="008A67F2">
        <w:trPr>
          <w:trHeight w:val="1143"/>
        </w:trPr>
        <w:tc>
          <w:tcPr>
            <w:tcW w:w="10241" w:type="dxa"/>
          </w:tcPr>
          <w:p w14:paraId="0F936691" w14:textId="77777777"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3.</w:t>
            </w:r>
          </w:p>
        </w:tc>
      </w:tr>
      <w:tr w:rsidR="00526027" w:rsidRPr="00526027" w14:paraId="77011F47" w14:textId="77777777" w:rsidTr="008A67F2">
        <w:trPr>
          <w:trHeight w:val="1143"/>
        </w:trPr>
        <w:tc>
          <w:tcPr>
            <w:tcW w:w="10241" w:type="dxa"/>
          </w:tcPr>
          <w:p w14:paraId="3AAF6D4E" w14:textId="77777777"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4.</w:t>
            </w:r>
          </w:p>
        </w:tc>
      </w:tr>
      <w:tr w:rsidR="00526027" w:rsidRPr="00526027" w14:paraId="55F6E1E4" w14:textId="77777777" w:rsidTr="008A67F2">
        <w:trPr>
          <w:trHeight w:val="1143"/>
        </w:trPr>
        <w:tc>
          <w:tcPr>
            <w:tcW w:w="10241" w:type="dxa"/>
          </w:tcPr>
          <w:p w14:paraId="0119CDC0" w14:textId="77777777" w:rsidR="0068244D" w:rsidRPr="00526027" w:rsidRDefault="00000000"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5.</w:t>
            </w:r>
          </w:p>
        </w:tc>
      </w:tr>
    </w:tbl>
    <w:p w14:paraId="123A746D" w14:textId="77777777" w:rsidR="00E276BD" w:rsidRPr="00526027" w:rsidRDefault="00E276BD" w:rsidP="008A67F2">
      <w:pPr>
        <w:pStyle w:val="Heading3"/>
        <w:spacing w:before="0" w:line="360" w:lineRule="auto"/>
        <w:jc w:val="both"/>
        <w:rPr>
          <w:rFonts w:asciiTheme="minorBidi" w:hAnsiTheme="minorBidi" w:cstheme="minorBidi"/>
          <w:color w:val="000000" w:themeColor="text1"/>
          <w:sz w:val="24"/>
          <w:szCs w:val="24"/>
        </w:rPr>
      </w:pPr>
    </w:p>
    <w:p w14:paraId="01C6C6BF" w14:textId="4018CB42" w:rsidR="0068244D" w:rsidRPr="00526027" w:rsidRDefault="00000000" w:rsidP="008A67F2">
      <w:pPr>
        <w:pStyle w:val="Heading3"/>
        <w:spacing w:before="0" w:line="360" w:lineRule="auto"/>
        <w:jc w:val="both"/>
        <w:rPr>
          <w:rFonts w:asciiTheme="minorBidi" w:hAnsiTheme="minorBidi" w:cstheme="minorBidi"/>
          <w:color w:val="000000" w:themeColor="text1"/>
          <w:sz w:val="24"/>
          <w:szCs w:val="24"/>
        </w:rPr>
      </w:pPr>
      <w:r w:rsidRPr="00526027">
        <w:rPr>
          <w:rFonts w:asciiTheme="minorBidi" w:hAnsiTheme="minorBidi" w:cstheme="minorBidi"/>
          <w:color w:val="000000" w:themeColor="text1"/>
          <w:sz w:val="24"/>
          <w:szCs w:val="24"/>
        </w:rPr>
        <w:t>8. REFERENCE LETTERS</w:t>
      </w:r>
    </w:p>
    <w:p w14:paraId="46069E6C" w14:textId="13144D67" w:rsidR="00C417C4" w:rsidRDefault="00000000" w:rsidP="008A67F2">
      <w:pPr>
        <w:spacing w:after="0" w:line="360" w:lineRule="auto"/>
        <w:jc w:val="both"/>
        <w:rPr>
          <w:rFonts w:asciiTheme="minorBidi" w:hAnsiTheme="minorBidi"/>
          <w:b/>
          <w:bCs/>
          <w:color w:val="000000" w:themeColor="text1"/>
          <w:sz w:val="24"/>
          <w:szCs w:val="24"/>
          <w:u w:val="single"/>
        </w:rPr>
      </w:pPr>
      <w:r w:rsidRPr="00526027">
        <w:rPr>
          <w:rFonts w:asciiTheme="minorBidi" w:hAnsiTheme="minorBidi"/>
          <w:color w:val="000000" w:themeColor="text1"/>
          <w:sz w:val="24"/>
          <w:szCs w:val="24"/>
        </w:rPr>
        <w:t xml:space="preserve">Provide three to five reference letters, written in English, explicitly referring to the 2025 Francesca Cassinelli Award. Each letter must be dated and </w:t>
      </w:r>
      <w:r w:rsidR="00794843" w:rsidRPr="00526027">
        <w:rPr>
          <w:rFonts w:asciiTheme="minorBidi" w:hAnsiTheme="minorBidi"/>
          <w:color w:val="000000" w:themeColor="text1"/>
          <w:sz w:val="24"/>
          <w:szCs w:val="24"/>
        </w:rPr>
        <w:t xml:space="preserve">signed </w:t>
      </w:r>
      <w:r w:rsidR="00322409">
        <w:rPr>
          <w:rFonts w:asciiTheme="minorBidi" w:hAnsiTheme="minorBidi"/>
          <w:color w:val="000000" w:themeColor="text1"/>
          <w:sz w:val="24"/>
          <w:szCs w:val="24"/>
        </w:rPr>
        <w:t xml:space="preserve">(preferably electronically) </w:t>
      </w:r>
      <w:r w:rsidR="00794843" w:rsidRPr="00526027">
        <w:rPr>
          <w:rFonts w:asciiTheme="minorBidi" w:hAnsiTheme="minorBidi"/>
          <w:color w:val="000000" w:themeColor="text1"/>
          <w:sz w:val="24"/>
          <w:szCs w:val="24"/>
        </w:rPr>
        <w:t>and</w:t>
      </w:r>
      <w:r w:rsidRPr="00526027">
        <w:rPr>
          <w:rFonts w:asciiTheme="minorBidi" w:hAnsiTheme="minorBidi"/>
          <w:color w:val="000000" w:themeColor="text1"/>
          <w:sz w:val="24"/>
          <w:szCs w:val="24"/>
        </w:rPr>
        <w:t xml:space="preserve"> must contain a section devoted to the candidate’s research activity over the last ten years. </w:t>
      </w:r>
      <w:r w:rsidR="008C43E1">
        <w:rPr>
          <w:rFonts w:asciiTheme="minorBidi" w:hAnsiTheme="minorBidi"/>
          <w:color w:val="000000" w:themeColor="text1"/>
          <w:sz w:val="24"/>
          <w:szCs w:val="24"/>
        </w:rPr>
        <w:t>Each letter must also include comments / statements on the significance of the candidate’s research for the understanding and treatment of Multiple M</w:t>
      </w:r>
      <w:r w:rsidR="00CD02E4">
        <w:rPr>
          <w:rFonts w:asciiTheme="minorBidi" w:hAnsiTheme="minorBidi"/>
          <w:color w:val="000000" w:themeColor="text1"/>
          <w:sz w:val="24"/>
          <w:szCs w:val="24"/>
        </w:rPr>
        <w:t>y</w:t>
      </w:r>
      <w:r w:rsidR="008C43E1">
        <w:rPr>
          <w:rFonts w:asciiTheme="minorBidi" w:hAnsiTheme="minorBidi"/>
          <w:color w:val="000000" w:themeColor="text1"/>
          <w:sz w:val="24"/>
          <w:szCs w:val="24"/>
        </w:rPr>
        <w:t xml:space="preserve">eloma. </w:t>
      </w:r>
      <w:r w:rsidR="008C43E1" w:rsidRPr="004707B2">
        <w:rPr>
          <w:rFonts w:asciiTheme="minorBidi" w:hAnsiTheme="minorBidi"/>
          <w:b/>
          <w:bCs/>
          <w:color w:val="000000" w:themeColor="text1"/>
          <w:sz w:val="24"/>
          <w:szCs w:val="24"/>
          <w:u w:val="single"/>
        </w:rPr>
        <w:t>R</w:t>
      </w:r>
      <w:r w:rsidRPr="004707B2">
        <w:rPr>
          <w:rFonts w:asciiTheme="minorBidi" w:hAnsiTheme="minorBidi"/>
          <w:b/>
          <w:bCs/>
          <w:color w:val="000000" w:themeColor="text1"/>
          <w:sz w:val="24"/>
          <w:szCs w:val="24"/>
          <w:u w:val="single"/>
        </w:rPr>
        <w:t xml:space="preserve">eference letters </w:t>
      </w:r>
      <w:r w:rsidR="00794843" w:rsidRPr="004707B2">
        <w:rPr>
          <w:rFonts w:asciiTheme="minorBidi" w:hAnsiTheme="minorBidi"/>
          <w:b/>
          <w:bCs/>
          <w:color w:val="000000" w:themeColor="text1"/>
          <w:sz w:val="24"/>
          <w:szCs w:val="24"/>
          <w:u w:val="single"/>
        </w:rPr>
        <w:t>must</w:t>
      </w:r>
      <w:r w:rsidRPr="004707B2">
        <w:rPr>
          <w:rFonts w:asciiTheme="minorBidi" w:hAnsiTheme="minorBidi"/>
          <w:b/>
          <w:bCs/>
          <w:color w:val="000000" w:themeColor="text1"/>
          <w:sz w:val="24"/>
          <w:szCs w:val="24"/>
          <w:u w:val="single"/>
        </w:rPr>
        <w:t xml:space="preserve"> be sent </w:t>
      </w:r>
      <w:r w:rsidR="008C43E1" w:rsidRPr="004707B2">
        <w:rPr>
          <w:rFonts w:asciiTheme="minorBidi" w:hAnsiTheme="minorBidi"/>
          <w:b/>
          <w:bCs/>
          <w:color w:val="000000" w:themeColor="text1"/>
          <w:sz w:val="24"/>
          <w:szCs w:val="24"/>
          <w:u w:val="single"/>
        </w:rPr>
        <w:t>as</w:t>
      </w:r>
      <w:r w:rsidRPr="004707B2">
        <w:rPr>
          <w:rFonts w:asciiTheme="minorBidi" w:hAnsiTheme="minorBidi"/>
          <w:b/>
          <w:bCs/>
          <w:color w:val="000000" w:themeColor="text1"/>
          <w:sz w:val="24"/>
          <w:szCs w:val="24"/>
          <w:u w:val="single"/>
        </w:rPr>
        <w:t xml:space="preserve"> single .</w:t>
      </w:r>
      <w:r w:rsidR="00794843" w:rsidRPr="004707B2">
        <w:rPr>
          <w:rFonts w:asciiTheme="minorBidi" w:hAnsiTheme="minorBidi"/>
          <w:b/>
          <w:bCs/>
          <w:color w:val="000000" w:themeColor="text1"/>
          <w:sz w:val="24"/>
          <w:szCs w:val="24"/>
          <w:u w:val="single"/>
        </w:rPr>
        <w:t>pdf</w:t>
      </w:r>
      <w:r w:rsidRPr="004707B2">
        <w:rPr>
          <w:rFonts w:asciiTheme="minorBidi" w:hAnsiTheme="minorBidi"/>
          <w:b/>
          <w:bCs/>
          <w:color w:val="000000" w:themeColor="text1"/>
          <w:sz w:val="24"/>
          <w:szCs w:val="24"/>
          <w:u w:val="single"/>
        </w:rPr>
        <w:t xml:space="preserve"> files</w:t>
      </w:r>
      <w:r w:rsidR="00F42E60" w:rsidRPr="004707B2">
        <w:rPr>
          <w:rFonts w:asciiTheme="minorBidi" w:hAnsiTheme="minorBidi"/>
          <w:b/>
          <w:bCs/>
          <w:color w:val="000000" w:themeColor="text1"/>
          <w:sz w:val="24"/>
          <w:szCs w:val="24"/>
          <w:u w:val="single"/>
        </w:rPr>
        <w:t xml:space="preserve"> directly to the </w:t>
      </w:r>
      <w:r w:rsidR="00577849">
        <w:rPr>
          <w:rFonts w:asciiTheme="minorBidi" w:hAnsiTheme="minorBidi"/>
          <w:b/>
          <w:bCs/>
          <w:color w:val="000000" w:themeColor="text1"/>
          <w:sz w:val="24"/>
          <w:szCs w:val="24"/>
          <w:u w:val="single"/>
        </w:rPr>
        <w:t>Scientific Secretariat of the Cassinelli Award at the address</w:t>
      </w:r>
      <w:r w:rsidR="00C417C4">
        <w:rPr>
          <w:rFonts w:asciiTheme="minorBidi" w:hAnsiTheme="minorBidi"/>
          <w:b/>
          <w:bCs/>
          <w:color w:val="000000" w:themeColor="text1"/>
          <w:sz w:val="24"/>
          <w:szCs w:val="24"/>
          <w:u w:val="single"/>
        </w:rPr>
        <w:t>:</w:t>
      </w:r>
    </w:p>
    <w:p w14:paraId="039EDF85" w14:textId="34D86841" w:rsidR="00C417C4" w:rsidRDefault="00C417C4" w:rsidP="00C417C4">
      <w:pPr>
        <w:spacing w:after="0" w:line="360" w:lineRule="auto"/>
        <w:jc w:val="center"/>
        <w:rPr>
          <w:rFonts w:asciiTheme="minorBidi" w:hAnsiTheme="minorBidi"/>
          <w:b/>
          <w:bCs/>
          <w:color w:val="000000" w:themeColor="text1"/>
          <w:sz w:val="24"/>
          <w:szCs w:val="24"/>
          <w:u w:val="single"/>
        </w:rPr>
      </w:pPr>
      <w:hyperlink r:id="rId8" w:history="1">
        <w:r w:rsidRPr="00C417C4">
          <w:rPr>
            <w:rStyle w:val="Hyperlink"/>
            <w:rFonts w:asciiTheme="minorBidi" w:hAnsiTheme="minorBidi"/>
            <w:b/>
            <w:bCs/>
            <w:sz w:val="24"/>
            <w:szCs w:val="24"/>
            <w:lang w:val="it-IT"/>
          </w:rPr>
          <w:t>cassinelliaward@fondazionepiacenzavigevano.it</w:t>
        </w:r>
      </w:hyperlink>
    </w:p>
    <w:p w14:paraId="41C348E1" w14:textId="6BCC5BFF" w:rsidR="0068244D" w:rsidRPr="00526027" w:rsidRDefault="00F42E60" w:rsidP="008A67F2">
      <w:pPr>
        <w:spacing w:after="0" w:line="360" w:lineRule="auto"/>
        <w:jc w:val="both"/>
        <w:rPr>
          <w:rFonts w:asciiTheme="minorBidi" w:hAnsiTheme="minorBidi"/>
          <w:color w:val="000000" w:themeColor="text1"/>
          <w:sz w:val="24"/>
          <w:szCs w:val="24"/>
        </w:rPr>
      </w:pPr>
      <w:r w:rsidRPr="004707B2">
        <w:rPr>
          <w:rFonts w:asciiTheme="minorBidi" w:hAnsiTheme="minorBidi"/>
          <w:b/>
          <w:bCs/>
          <w:color w:val="000000" w:themeColor="text1"/>
          <w:sz w:val="24"/>
          <w:szCs w:val="24"/>
          <w:u w:val="single"/>
        </w:rPr>
        <w:t>within the deadlin</w:t>
      </w:r>
      <w:r w:rsidRPr="00B90ECD">
        <w:rPr>
          <w:rFonts w:asciiTheme="minorBidi" w:hAnsiTheme="minorBidi"/>
          <w:b/>
          <w:bCs/>
          <w:color w:val="000000" w:themeColor="text1"/>
          <w:sz w:val="24"/>
          <w:szCs w:val="24"/>
          <w:u w:val="single"/>
        </w:rPr>
        <w:t xml:space="preserve">e </w:t>
      </w:r>
      <w:r w:rsidR="00B90ECD" w:rsidRPr="00B90ECD">
        <w:rPr>
          <w:rFonts w:asciiTheme="minorBidi" w:hAnsiTheme="minorBidi"/>
          <w:b/>
          <w:bCs/>
          <w:color w:val="000000" w:themeColor="text1"/>
          <w:sz w:val="24"/>
          <w:szCs w:val="24"/>
          <w:u w:val="single"/>
        </w:rPr>
        <w:t>of Monday 13 October 2025, 15:00 hour CET time.</w:t>
      </w:r>
    </w:p>
    <w:p w14:paraId="7BCFC21E" w14:textId="1BBA7062" w:rsidR="0068244D" w:rsidRPr="00526027" w:rsidRDefault="008A67F2" w:rsidP="00577849">
      <w:pPr>
        <w:spacing w:before="120" w:after="0" w:line="360" w:lineRule="auto"/>
        <w:jc w:val="both"/>
        <w:rPr>
          <w:rFonts w:asciiTheme="minorBidi" w:hAnsiTheme="minorBidi"/>
          <w:color w:val="000000" w:themeColor="text1"/>
          <w:sz w:val="24"/>
          <w:szCs w:val="24"/>
        </w:rPr>
      </w:pPr>
      <w:r>
        <w:rPr>
          <w:rFonts w:asciiTheme="minorBidi" w:hAnsiTheme="minorBidi"/>
          <w:color w:val="000000" w:themeColor="text1"/>
          <w:sz w:val="24"/>
          <w:szCs w:val="24"/>
        </w:rPr>
        <w:t xml:space="preserve">Please state Name, Surname, Position and Affiliation </w:t>
      </w:r>
      <w:r w:rsidR="008C43E1">
        <w:rPr>
          <w:rFonts w:asciiTheme="minorBidi" w:hAnsiTheme="minorBidi"/>
          <w:color w:val="000000" w:themeColor="text1"/>
          <w:sz w:val="24"/>
          <w:szCs w:val="24"/>
        </w:rPr>
        <w:t>of</w:t>
      </w:r>
      <w:r w:rsidRPr="00526027">
        <w:rPr>
          <w:rFonts w:asciiTheme="minorBidi" w:hAnsiTheme="minorBidi"/>
          <w:color w:val="000000" w:themeColor="text1"/>
          <w:sz w:val="24"/>
          <w:szCs w:val="24"/>
        </w:rPr>
        <w:t xml:space="preserve"> each author</w:t>
      </w:r>
      <w:r w:rsidR="008C43E1">
        <w:rPr>
          <w:rFonts w:asciiTheme="minorBidi" w:hAnsiTheme="minorBidi"/>
          <w:color w:val="000000" w:themeColor="text1"/>
          <w:sz w:val="24"/>
          <w:szCs w:val="24"/>
        </w:rPr>
        <w:t xml:space="preserve"> of the Reference Letters</w:t>
      </w:r>
      <w:r w:rsidRPr="00526027">
        <w:rPr>
          <w:rFonts w:asciiTheme="minorBidi" w:hAnsiTheme="minorBidi"/>
          <w:color w:val="000000" w:themeColor="text1"/>
          <w:sz w:val="24"/>
          <w:szCs w:val="24"/>
        </w:rPr>
        <w:t>:</w:t>
      </w:r>
    </w:p>
    <w:tbl>
      <w:tblPr>
        <w:tblStyle w:val="TableGrid"/>
        <w:tblW w:w="0" w:type="auto"/>
        <w:tblLook w:val="04A0" w:firstRow="1" w:lastRow="0" w:firstColumn="1" w:lastColumn="0" w:noHBand="0" w:noVBand="1"/>
      </w:tblPr>
      <w:tblGrid>
        <w:gridCol w:w="9736"/>
      </w:tblGrid>
      <w:tr w:rsidR="00526027" w:rsidRPr="00526027" w14:paraId="0370F4AA" w14:textId="77777777" w:rsidTr="008A67F2">
        <w:trPr>
          <w:trHeight w:val="858"/>
        </w:trPr>
        <w:tc>
          <w:tcPr>
            <w:tcW w:w="10216" w:type="dxa"/>
          </w:tcPr>
          <w:p w14:paraId="024DF307" w14:textId="77777777" w:rsidR="00E276BD" w:rsidRPr="00526027" w:rsidRDefault="00E276BD"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1.</w:t>
            </w:r>
          </w:p>
        </w:tc>
      </w:tr>
      <w:tr w:rsidR="00526027" w:rsidRPr="00526027" w14:paraId="48198096" w14:textId="77777777" w:rsidTr="008A67F2">
        <w:trPr>
          <w:trHeight w:val="858"/>
        </w:trPr>
        <w:tc>
          <w:tcPr>
            <w:tcW w:w="10216" w:type="dxa"/>
          </w:tcPr>
          <w:p w14:paraId="1F66DC2E" w14:textId="77777777" w:rsidR="00E276BD" w:rsidRPr="00526027" w:rsidRDefault="00E276BD"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2.</w:t>
            </w:r>
          </w:p>
        </w:tc>
      </w:tr>
      <w:tr w:rsidR="00526027" w:rsidRPr="00526027" w14:paraId="242BFB38" w14:textId="77777777" w:rsidTr="008A67F2">
        <w:trPr>
          <w:trHeight w:val="858"/>
        </w:trPr>
        <w:tc>
          <w:tcPr>
            <w:tcW w:w="10216" w:type="dxa"/>
          </w:tcPr>
          <w:p w14:paraId="1566CF50" w14:textId="77777777" w:rsidR="00E276BD" w:rsidRPr="00526027" w:rsidRDefault="00E276BD"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3.</w:t>
            </w:r>
          </w:p>
        </w:tc>
      </w:tr>
      <w:tr w:rsidR="00526027" w:rsidRPr="00526027" w14:paraId="3827CBAD" w14:textId="77777777" w:rsidTr="008A67F2">
        <w:trPr>
          <w:trHeight w:val="858"/>
        </w:trPr>
        <w:tc>
          <w:tcPr>
            <w:tcW w:w="10216" w:type="dxa"/>
          </w:tcPr>
          <w:p w14:paraId="46514DF0" w14:textId="77777777" w:rsidR="00E276BD" w:rsidRPr="00526027" w:rsidRDefault="00E276BD"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4.</w:t>
            </w:r>
          </w:p>
        </w:tc>
      </w:tr>
      <w:tr w:rsidR="00526027" w:rsidRPr="00526027" w14:paraId="257F70F7" w14:textId="77777777" w:rsidTr="008A67F2">
        <w:trPr>
          <w:trHeight w:val="858"/>
        </w:trPr>
        <w:tc>
          <w:tcPr>
            <w:tcW w:w="10216" w:type="dxa"/>
          </w:tcPr>
          <w:p w14:paraId="69BD7D5E" w14:textId="77777777" w:rsidR="00E276BD" w:rsidRPr="00526027" w:rsidRDefault="00E276BD" w:rsidP="008A67F2">
            <w:pPr>
              <w:spacing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5.</w:t>
            </w:r>
          </w:p>
        </w:tc>
      </w:tr>
    </w:tbl>
    <w:p w14:paraId="258AEBDC" w14:textId="77777777" w:rsidR="008A67F2" w:rsidRDefault="008A67F2" w:rsidP="008A67F2">
      <w:pPr>
        <w:pStyle w:val="Heading4"/>
        <w:spacing w:before="0" w:line="360" w:lineRule="auto"/>
        <w:jc w:val="both"/>
        <w:rPr>
          <w:rFonts w:asciiTheme="minorBidi" w:hAnsiTheme="minorBidi" w:cstheme="minorBidi"/>
          <w:color w:val="000000" w:themeColor="text1"/>
          <w:sz w:val="24"/>
          <w:szCs w:val="24"/>
        </w:rPr>
      </w:pPr>
    </w:p>
    <w:p w14:paraId="4E5790BB" w14:textId="77777777" w:rsidR="00577849" w:rsidRPr="00577849" w:rsidRDefault="00577849" w:rsidP="00577849"/>
    <w:p w14:paraId="6144195D" w14:textId="02E387F6" w:rsidR="0068244D" w:rsidRPr="00526027" w:rsidRDefault="00577849" w:rsidP="008A67F2">
      <w:pPr>
        <w:pStyle w:val="Heading4"/>
        <w:spacing w:before="0" w:line="360" w:lineRule="auto"/>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PLEASE NOTE</w:t>
      </w:r>
      <w:r w:rsidRPr="00526027">
        <w:rPr>
          <w:rFonts w:asciiTheme="minorBidi" w:hAnsiTheme="minorBidi" w:cstheme="minorBidi"/>
          <w:color w:val="000000" w:themeColor="text1"/>
          <w:sz w:val="24"/>
          <w:szCs w:val="24"/>
        </w:rPr>
        <w:t>:</w:t>
      </w:r>
    </w:p>
    <w:p w14:paraId="17190FC6" w14:textId="77777777" w:rsidR="008A67F2" w:rsidRDefault="00000000" w:rsidP="00577849">
      <w:pPr>
        <w:spacing w:before="120"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a. Candidatures must be compulsorily presented in English.</w:t>
      </w:r>
    </w:p>
    <w:p w14:paraId="043ACD86" w14:textId="77777777" w:rsidR="00F660E5" w:rsidRDefault="00000000" w:rsidP="00577849">
      <w:pPr>
        <w:spacing w:before="120" w:after="0" w:line="360" w:lineRule="auto"/>
        <w:jc w:val="both"/>
        <w:rPr>
          <w:rFonts w:asciiTheme="minorBidi" w:hAnsiTheme="minorBidi"/>
          <w:color w:val="000000" w:themeColor="text1"/>
          <w:sz w:val="24"/>
          <w:szCs w:val="24"/>
        </w:rPr>
      </w:pPr>
      <w:r w:rsidRPr="00526027">
        <w:rPr>
          <w:rFonts w:asciiTheme="minorBidi" w:hAnsiTheme="minorBidi"/>
          <w:color w:val="000000" w:themeColor="text1"/>
          <w:sz w:val="24"/>
          <w:szCs w:val="24"/>
        </w:rPr>
        <w:t>b. The Application Form, the CV Form, the selected papers an</w:t>
      </w:r>
      <w:r w:rsidRPr="004707B2">
        <w:rPr>
          <w:rFonts w:asciiTheme="minorBidi" w:hAnsiTheme="minorBidi"/>
          <w:color w:val="000000" w:themeColor="text1"/>
          <w:sz w:val="24"/>
          <w:szCs w:val="24"/>
        </w:rPr>
        <w:t xml:space="preserve">d the reference letters must be </w:t>
      </w:r>
      <w:r w:rsidR="00F660E5">
        <w:rPr>
          <w:rFonts w:asciiTheme="minorBidi" w:hAnsiTheme="minorBidi"/>
          <w:color w:val="000000" w:themeColor="text1"/>
          <w:sz w:val="24"/>
          <w:szCs w:val="24"/>
        </w:rPr>
        <w:t xml:space="preserve">addressed </w:t>
      </w:r>
      <w:r w:rsidRPr="004707B2">
        <w:rPr>
          <w:rFonts w:asciiTheme="minorBidi" w:hAnsiTheme="minorBidi"/>
          <w:color w:val="000000" w:themeColor="text1"/>
          <w:sz w:val="24"/>
          <w:szCs w:val="24"/>
        </w:rPr>
        <w:t>to</w:t>
      </w:r>
      <w:r w:rsidR="00F660E5">
        <w:rPr>
          <w:rFonts w:asciiTheme="minorBidi" w:hAnsiTheme="minorBidi"/>
          <w:color w:val="000000" w:themeColor="text1"/>
          <w:sz w:val="24"/>
          <w:szCs w:val="24"/>
        </w:rPr>
        <w:t>:</w:t>
      </w:r>
      <w:bookmarkStart w:id="0" w:name="_Hlk201847221"/>
    </w:p>
    <w:p w14:paraId="66F4AF8B" w14:textId="77777777" w:rsidR="00F660E5" w:rsidRDefault="00F660E5" w:rsidP="008F2F71">
      <w:pPr>
        <w:spacing w:after="0" w:line="360" w:lineRule="auto"/>
        <w:ind w:left="567"/>
        <w:jc w:val="both"/>
        <w:rPr>
          <w:rFonts w:asciiTheme="minorBidi" w:hAnsiTheme="minorBidi"/>
          <w:color w:val="000000" w:themeColor="text1"/>
          <w:sz w:val="24"/>
          <w:szCs w:val="24"/>
        </w:rPr>
      </w:pPr>
      <w:r>
        <w:rPr>
          <w:rFonts w:asciiTheme="minorBidi" w:hAnsiTheme="minorBidi"/>
          <w:color w:val="000000" w:themeColor="text1"/>
          <w:sz w:val="24"/>
          <w:szCs w:val="24"/>
        </w:rPr>
        <w:t>Francesca Cassinelli Award 2025</w:t>
      </w:r>
    </w:p>
    <w:p w14:paraId="4BE04BA3" w14:textId="77777777" w:rsidR="00F660E5" w:rsidRDefault="00000000" w:rsidP="008F2F71">
      <w:pPr>
        <w:spacing w:after="0" w:line="360" w:lineRule="auto"/>
        <w:ind w:left="567"/>
        <w:jc w:val="both"/>
        <w:rPr>
          <w:rFonts w:asciiTheme="minorBidi" w:hAnsiTheme="minorBidi"/>
          <w:color w:val="000000" w:themeColor="text1"/>
          <w:sz w:val="24"/>
          <w:szCs w:val="24"/>
        </w:rPr>
      </w:pPr>
      <w:r w:rsidRPr="004707B2">
        <w:rPr>
          <w:rFonts w:asciiTheme="minorBidi" w:hAnsiTheme="minorBidi"/>
          <w:color w:val="000000" w:themeColor="text1"/>
          <w:sz w:val="24"/>
          <w:szCs w:val="24"/>
        </w:rPr>
        <w:t>Scientific Secretariat</w:t>
      </w:r>
    </w:p>
    <w:p w14:paraId="4605C95D" w14:textId="2599F6CE" w:rsidR="00F660E5" w:rsidRDefault="00F660E5" w:rsidP="008F2F71">
      <w:pPr>
        <w:spacing w:after="0" w:line="360" w:lineRule="auto"/>
        <w:ind w:left="567"/>
        <w:jc w:val="both"/>
        <w:rPr>
          <w:rFonts w:asciiTheme="minorBidi" w:hAnsiTheme="minorBidi"/>
          <w:color w:val="000000" w:themeColor="text1"/>
          <w:sz w:val="24"/>
          <w:szCs w:val="24"/>
        </w:rPr>
      </w:pPr>
      <w:r>
        <w:rPr>
          <w:rFonts w:asciiTheme="minorBidi" w:hAnsiTheme="minorBidi"/>
          <w:color w:val="000000" w:themeColor="text1"/>
          <w:sz w:val="24"/>
          <w:szCs w:val="24"/>
        </w:rPr>
        <w:t>Fondazione di Piacenza e Vigevano</w:t>
      </w:r>
    </w:p>
    <w:p w14:paraId="70B0E1AF" w14:textId="3F073980" w:rsidR="00F660E5" w:rsidRDefault="00C417C4" w:rsidP="008F2F71">
      <w:pPr>
        <w:spacing w:after="0" w:line="360" w:lineRule="auto"/>
        <w:ind w:left="567"/>
        <w:jc w:val="both"/>
        <w:rPr>
          <w:rFonts w:asciiTheme="minorBidi" w:hAnsiTheme="minorBidi"/>
          <w:color w:val="000000" w:themeColor="text1"/>
          <w:sz w:val="24"/>
          <w:szCs w:val="24"/>
        </w:rPr>
      </w:pPr>
      <w:hyperlink r:id="rId9" w:history="1">
        <w:r w:rsidRPr="00C417C4">
          <w:rPr>
            <w:rStyle w:val="Hyperlink"/>
            <w:rFonts w:asciiTheme="minorBidi" w:hAnsiTheme="minorBidi"/>
            <w:sz w:val="24"/>
            <w:szCs w:val="24"/>
            <w:lang w:val="it-IT"/>
          </w:rPr>
          <w:t>cassinelliaward@fondazionepiacenzavigevano.it</w:t>
        </w:r>
      </w:hyperlink>
      <w:bookmarkEnd w:id="0"/>
    </w:p>
    <w:p w14:paraId="0C8DFC39" w14:textId="044A12E2" w:rsidR="0068244D" w:rsidRDefault="00577849" w:rsidP="00577849">
      <w:pPr>
        <w:spacing w:before="120" w:after="0" w:line="360" w:lineRule="auto"/>
        <w:jc w:val="both"/>
        <w:rPr>
          <w:rFonts w:asciiTheme="minorBidi" w:hAnsiTheme="minorBidi"/>
          <w:color w:val="000000" w:themeColor="text1"/>
          <w:sz w:val="24"/>
          <w:szCs w:val="24"/>
        </w:rPr>
      </w:pPr>
      <w:r>
        <w:rPr>
          <w:rFonts w:asciiTheme="minorBidi" w:hAnsiTheme="minorBidi"/>
          <w:color w:val="000000" w:themeColor="text1"/>
          <w:sz w:val="24"/>
          <w:szCs w:val="24"/>
        </w:rPr>
        <w:t xml:space="preserve">c. All documents must reach Fondazione di Piacenza e Vigevano (at the address above) </w:t>
      </w:r>
      <w:proofErr w:type="gramStart"/>
      <w:r w:rsidR="004707B2" w:rsidRPr="004707B2">
        <w:rPr>
          <w:rFonts w:asciiTheme="minorBidi" w:hAnsiTheme="minorBidi"/>
          <w:color w:val="000000" w:themeColor="text1"/>
          <w:sz w:val="24"/>
          <w:szCs w:val="24"/>
        </w:rPr>
        <w:t>within</w:t>
      </w:r>
      <w:proofErr w:type="gramEnd"/>
      <w:r w:rsidR="004707B2" w:rsidRPr="004707B2">
        <w:rPr>
          <w:rFonts w:asciiTheme="minorBidi" w:hAnsiTheme="minorBidi"/>
          <w:color w:val="000000" w:themeColor="text1"/>
          <w:sz w:val="24"/>
          <w:szCs w:val="24"/>
        </w:rPr>
        <w:t xml:space="preserve"> </w:t>
      </w:r>
      <w:r w:rsidR="00F660E5" w:rsidRPr="00F660E5">
        <w:rPr>
          <w:rFonts w:asciiTheme="minorBidi" w:hAnsiTheme="minorBidi"/>
          <w:b/>
          <w:bCs/>
          <w:color w:val="000000" w:themeColor="text1"/>
          <w:sz w:val="24"/>
          <w:szCs w:val="24"/>
        </w:rPr>
        <w:t xml:space="preserve">Monday </w:t>
      </w:r>
      <w:r w:rsidR="004707B2" w:rsidRPr="00F660E5">
        <w:rPr>
          <w:rFonts w:asciiTheme="minorBidi" w:hAnsiTheme="minorBidi"/>
          <w:b/>
          <w:bCs/>
          <w:color w:val="000000" w:themeColor="text1"/>
          <w:sz w:val="24"/>
          <w:szCs w:val="24"/>
        </w:rPr>
        <w:t>1</w:t>
      </w:r>
      <w:r w:rsidR="00F660E5" w:rsidRPr="00F660E5">
        <w:rPr>
          <w:rFonts w:asciiTheme="minorBidi" w:hAnsiTheme="minorBidi"/>
          <w:b/>
          <w:bCs/>
          <w:color w:val="000000" w:themeColor="text1"/>
          <w:sz w:val="24"/>
          <w:szCs w:val="24"/>
        </w:rPr>
        <w:t>3</w:t>
      </w:r>
      <w:r w:rsidR="004707B2" w:rsidRPr="00F660E5">
        <w:rPr>
          <w:rFonts w:asciiTheme="minorBidi" w:hAnsiTheme="minorBidi"/>
          <w:b/>
          <w:bCs/>
          <w:color w:val="000000" w:themeColor="text1"/>
          <w:sz w:val="24"/>
          <w:szCs w:val="24"/>
        </w:rPr>
        <w:t xml:space="preserve"> </w:t>
      </w:r>
      <w:r w:rsidR="00F660E5" w:rsidRPr="00F660E5">
        <w:rPr>
          <w:rFonts w:asciiTheme="minorBidi" w:hAnsiTheme="minorBidi"/>
          <w:b/>
          <w:bCs/>
          <w:color w:val="000000" w:themeColor="text1"/>
          <w:sz w:val="24"/>
          <w:szCs w:val="24"/>
        </w:rPr>
        <w:t>October</w:t>
      </w:r>
      <w:r w:rsidR="004707B2" w:rsidRPr="00F660E5">
        <w:rPr>
          <w:rFonts w:asciiTheme="minorBidi" w:hAnsiTheme="minorBidi"/>
          <w:b/>
          <w:bCs/>
          <w:color w:val="000000" w:themeColor="text1"/>
          <w:sz w:val="24"/>
          <w:szCs w:val="24"/>
        </w:rPr>
        <w:t xml:space="preserve"> 2025, </w:t>
      </w:r>
      <w:r w:rsidR="00F660E5" w:rsidRPr="00F660E5">
        <w:rPr>
          <w:rFonts w:asciiTheme="minorBidi" w:hAnsiTheme="minorBidi"/>
          <w:b/>
          <w:bCs/>
          <w:color w:val="000000" w:themeColor="text1"/>
          <w:sz w:val="24"/>
          <w:szCs w:val="24"/>
        </w:rPr>
        <w:t>1</w:t>
      </w:r>
      <w:r w:rsidR="008F2F71">
        <w:rPr>
          <w:rFonts w:asciiTheme="minorBidi" w:hAnsiTheme="minorBidi"/>
          <w:b/>
          <w:bCs/>
          <w:color w:val="000000" w:themeColor="text1"/>
          <w:sz w:val="24"/>
          <w:szCs w:val="24"/>
        </w:rPr>
        <w:t>5</w:t>
      </w:r>
      <w:r w:rsidR="00F660E5" w:rsidRPr="00F660E5">
        <w:rPr>
          <w:rFonts w:asciiTheme="minorBidi" w:hAnsiTheme="minorBidi"/>
          <w:b/>
          <w:bCs/>
          <w:color w:val="000000" w:themeColor="text1"/>
          <w:sz w:val="24"/>
          <w:szCs w:val="24"/>
        </w:rPr>
        <w:t>:</w:t>
      </w:r>
      <w:proofErr w:type="gramStart"/>
      <w:r w:rsidR="00F660E5" w:rsidRPr="00F660E5">
        <w:rPr>
          <w:rFonts w:asciiTheme="minorBidi" w:hAnsiTheme="minorBidi"/>
          <w:b/>
          <w:bCs/>
          <w:color w:val="000000" w:themeColor="text1"/>
          <w:sz w:val="24"/>
          <w:szCs w:val="24"/>
        </w:rPr>
        <w:t>00 hour</w:t>
      </w:r>
      <w:proofErr w:type="gramEnd"/>
      <w:r w:rsidR="00F660E5" w:rsidRPr="00F660E5">
        <w:rPr>
          <w:rFonts w:asciiTheme="minorBidi" w:hAnsiTheme="minorBidi"/>
          <w:b/>
          <w:bCs/>
          <w:color w:val="000000" w:themeColor="text1"/>
          <w:sz w:val="24"/>
          <w:szCs w:val="24"/>
        </w:rPr>
        <w:t xml:space="preserve"> CET time</w:t>
      </w:r>
      <w:r w:rsidR="00F660E5">
        <w:rPr>
          <w:rFonts w:asciiTheme="minorBidi" w:hAnsiTheme="minorBidi"/>
          <w:color w:val="000000" w:themeColor="text1"/>
          <w:sz w:val="24"/>
          <w:szCs w:val="24"/>
        </w:rPr>
        <w:t xml:space="preserve">, </w:t>
      </w:r>
      <w:r w:rsidR="004707B2" w:rsidRPr="00526027">
        <w:rPr>
          <w:rFonts w:asciiTheme="minorBidi" w:hAnsiTheme="minorBidi"/>
          <w:color w:val="000000" w:themeColor="text1"/>
          <w:sz w:val="24"/>
          <w:szCs w:val="24"/>
        </w:rPr>
        <w:t>as requested in the Official Announcement.</w:t>
      </w:r>
    </w:p>
    <w:p w14:paraId="24AEC555" w14:textId="77777777" w:rsidR="00C417C4" w:rsidRDefault="00C417C4" w:rsidP="008A67F2">
      <w:pPr>
        <w:spacing w:after="0" w:line="360" w:lineRule="auto"/>
        <w:jc w:val="both"/>
        <w:rPr>
          <w:rFonts w:asciiTheme="minorBidi" w:hAnsiTheme="minorBidi"/>
          <w:color w:val="000000" w:themeColor="text1"/>
          <w:sz w:val="24"/>
          <w:szCs w:val="24"/>
        </w:rPr>
      </w:pPr>
    </w:p>
    <w:p w14:paraId="0B429EFB" w14:textId="77777777" w:rsidR="00C417C4" w:rsidRPr="00526027" w:rsidRDefault="00C417C4" w:rsidP="008A67F2">
      <w:pPr>
        <w:spacing w:after="0" w:line="360" w:lineRule="auto"/>
        <w:jc w:val="both"/>
        <w:rPr>
          <w:rFonts w:asciiTheme="minorBidi" w:hAnsiTheme="minorBidi"/>
          <w:color w:val="000000" w:themeColor="text1"/>
          <w:sz w:val="24"/>
          <w:szCs w:val="24"/>
        </w:rPr>
      </w:pPr>
    </w:p>
    <w:p w14:paraId="3E11DEB7" w14:textId="216F9EA8" w:rsidR="0068244D" w:rsidRPr="00526027" w:rsidRDefault="00000000" w:rsidP="008A67F2">
      <w:pPr>
        <w:pStyle w:val="Heading4"/>
        <w:spacing w:before="0" w:line="360" w:lineRule="auto"/>
        <w:jc w:val="both"/>
        <w:rPr>
          <w:rFonts w:asciiTheme="minorBidi" w:hAnsiTheme="minorBidi" w:cstheme="minorBidi"/>
          <w:color w:val="000000" w:themeColor="text1"/>
          <w:sz w:val="24"/>
          <w:szCs w:val="24"/>
          <w:lang w:val="it-IT"/>
        </w:rPr>
      </w:pPr>
      <w:r w:rsidRPr="00526027">
        <w:rPr>
          <w:rFonts w:asciiTheme="minorBidi" w:hAnsiTheme="minorBidi" w:cstheme="minorBidi"/>
          <w:color w:val="000000" w:themeColor="text1"/>
          <w:sz w:val="24"/>
          <w:szCs w:val="24"/>
          <w:lang w:val="it-IT"/>
        </w:rPr>
        <w:t>CONTACTS:</w:t>
      </w:r>
    </w:p>
    <w:p w14:paraId="19EB9C23" w14:textId="77777777" w:rsidR="00C417C4" w:rsidRDefault="00C417C4" w:rsidP="00C417C4">
      <w:pPr>
        <w:spacing w:after="0" w:line="360" w:lineRule="auto"/>
        <w:ind w:left="567"/>
        <w:jc w:val="both"/>
        <w:rPr>
          <w:rFonts w:asciiTheme="minorBidi" w:hAnsiTheme="minorBidi"/>
          <w:color w:val="000000" w:themeColor="text1"/>
          <w:sz w:val="24"/>
          <w:szCs w:val="24"/>
        </w:rPr>
      </w:pPr>
      <w:r>
        <w:rPr>
          <w:rFonts w:asciiTheme="minorBidi" w:hAnsiTheme="minorBidi"/>
          <w:color w:val="000000" w:themeColor="text1"/>
          <w:sz w:val="24"/>
          <w:szCs w:val="24"/>
        </w:rPr>
        <w:t>Francesca Cassinelli Award 2025</w:t>
      </w:r>
    </w:p>
    <w:p w14:paraId="3094BA39" w14:textId="77777777" w:rsidR="00C417C4" w:rsidRDefault="00C417C4" w:rsidP="00C417C4">
      <w:pPr>
        <w:spacing w:after="0" w:line="360" w:lineRule="auto"/>
        <w:ind w:left="567"/>
        <w:jc w:val="both"/>
        <w:rPr>
          <w:rFonts w:asciiTheme="minorBidi" w:hAnsiTheme="minorBidi"/>
          <w:color w:val="000000" w:themeColor="text1"/>
          <w:sz w:val="24"/>
          <w:szCs w:val="24"/>
        </w:rPr>
      </w:pPr>
      <w:r w:rsidRPr="004707B2">
        <w:rPr>
          <w:rFonts w:asciiTheme="minorBidi" w:hAnsiTheme="minorBidi"/>
          <w:color w:val="000000" w:themeColor="text1"/>
          <w:sz w:val="24"/>
          <w:szCs w:val="24"/>
        </w:rPr>
        <w:t>Scientific Secretariat</w:t>
      </w:r>
    </w:p>
    <w:p w14:paraId="42F39097" w14:textId="77777777" w:rsidR="00C417C4" w:rsidRDefault="00C417C4" w:rsidP="00C417C4">
      <w:pPr>
        <w:spacing w:after="0" w:line="360" w:lineRule="auto"/>
        <w:ind w:left="567"/>
        <w:jc w:val="both"/>
        <w:rPr>
          <w:rFonts w:asciiTheme="minorBidi" w:hAnsiTheme="minorBidi"/>
          <w:color w:val="000000" w:themeColor="text1"/>
          <w:sz w:val="24"/>
          <w:szCs w:val="24"/>
        </w:rPr>
      </w:pPr>
      <w:r>
        <w:rPr>
          <w:rFonts w:asciiTheme="minorBidi" w:hAnsiTheme="minorBidi"/>
          <w:color w:val="000000" w:themeColor="text1"/>
          <w:sz w:val="24"/>
          <w:szCs w:val="24"/>
        </w:rPr>
        <w:t>Fondazione di Piacenza e Vigevano</w:t>
      </w:r>
    </w:p>
    <w:p w14:paraId="392ED595" w14:textId="563ED162" w:rsidR="00C417C4" w:rsidRPr="00665EDF" w:rsidRDefault="00C417C4" w:rsidP="00C417C4">
      <w:pPr>
        <w:spacing w:after="0" w:line="360" w:lineRule="auto"/>
        <w:ind w:left="567"/>
        <w:jc w:val="both"/>
        <w:rPr>
          <w:rFonts w:asciiTheme="minorBidi" w:hAnsiTheme="minorBidi"/>
          <w:color w:val="000000" w:themeColor="text1"/>
          <w:sz w:val="24"/>
          <w:szCs w:val="24"/>
        </w:rPr>
      </w:pPr>
      <w:r w:rsidRPr="00665EDF">
        <w:rPr>
          <w:rFonts w:asciiTheme="minorBidi" w:hAnsiTheme="minorBidi"/>
          <w:color w:val="000000" w:themeColor="text1"/>
          <w:sz w:val="24"/>
          <w:szCs w:val="24"/>
        </w:rPr>
        <w:t xml:space="preserve">via </w:t>
      </w:r>
      <w:proofErr w:type="spellStart"/>
      <w:r w:rsidRPr="00665EDF">
        <w:rPr>
          <w:rFonts w:asciiTheme="minorBidi" w:hAnsiTheme="minorBidi"/>
          <w:color w:val="000000" w:themeColor="text1"/>
          <w:sz w:val="24"/>
          <w:szCs w:val="24"/>
        </w:rPr>
        <w:t>Sant’Eufemia</w:t>
      </w:r>
      <w:proofErr w:type="spellEnd"/>
      <w:r w:rsidRPr="00665EDF">
        <w:rPr>
          <w:rFonts w:asciiTheme="minorBidi" w:hAnsiTheme="minorBidi"/>
          <w:color w:val="000000" w:themeColor="text1"/>
          <w:sz w:val="24"/>
          <w:szCs w:val="24"/>
        </w:rPr>
        <w:t xml:space="preserve"> 12/13, 29121 Piacenza (Italy)</w:t>
      </w:r>
    </w:p>
    <w:p w14:paraId="43A32A93" w14:textId="77777777" w:rsidR="00C417C4" w:rsidRDefault="00C417C4" w:rsidP="00C417C4">
      <w:pPr>
        <w:spacing w:after="0" w:line="360" w:lineRule="auto"/>
        <w:ind w:left="567"/>
        <w:jc w:val="both"/>
        <w:rPr>
          <w:rFonts w:asciiTheme="minorBidi" w:hAnsiTheme="minorBidi"/>
          <w:color w:val="000000" w:themeColor="text1"/>
          <w:sz w:val="24"/>
          <w:szCs w:val="24"/>
        </w:rPr>
      </w:pPr>
      <w:hyperlink r:id="rId10" w:history="1">
        <w:r w:rsidRPr="00C417C4">
          <w:rPr>
            <w:rStyle w:val="Hyperlink"/>
            <w:rFonts w:asciiTheme="minorBidi" w:hAnsiTheme="minorBidi"/>
            <w:sz w:val="24"/>
            <w:szCs w:val="24"/>
            <w:lang w:val="it-IT"/>
          </w:rPr>
          <w:t>cassinelliaward@fondazionepiacenzavigevano.it</w:t>
        </w:r>
      </w:hyperlink>
    </w:p>
    <w:p w14:paraId="4E99DB4F" w14:textId="1F5481D7" w:rsidR="0068244D" w:rsidRDefault="00000000" w:rsidP="00C417C4">
      <w:pPr>
        <w:spacing w:after="0" w:line="360" w:lineRule="auto"/>
        <w:ind w:left="567"/>
        <w:jc w:val="both"/>
        <w:rPr>
          <w:rFonts w:asciiTheme="minorBidi" w:hAnsiTheme="minorBidi"/>
          <w:color w:val="000000" w:themeColor="text1"/>
          <w:sz w:val="24"/>
          <w:szCs w:val="24"/>
        </w:rPr>
      </w:pPr>
      <w:r w:rsidRPr="00665EDF">
        <w:rPr>
          <w:rFonts w:asciiTheme="minorBidi" w:hAnsiTheme="minorBidi"/>
          <w:color w:val="000000" w:themeColor="text1"/>
          <w:sz w:val="24"/>
          <w:szCs w:val="24"/>
        </w:rPr>
        <w:t xml:space="preserve">Phone: </w:t>
      </w:r>
      <w:r w:rsidR="00C417C4">
        <w:rPr>
          <w:rFonts w:asciiTheme="minorBidi" w:hAnsiTheme="minorBidi"/>
          <w:color w:val="000000" w:themeColor="text1"/>
          <w:sz w:val="24"/>
          <w:szCs w:val="24"/>
        </w:rPr>
        <w:t xml:space="preserve">+39 </w:t>
      </w:r>
      <w:r w:rsidR="003B1DE0">
        <w:rPr>
          <w:rFonts w:asciiTheme="minorBidi" w:hAnsiTheme="minorBidi"/>
          <w:color w:val="000000" w:themeColor="text1"/>
          <w:sz w:val="24"/>
          <w:szCs w:val="24"/>
        </w:rPr>
        <w:t>0523 311111</w:t>
      </w:r>
    </w:p>
    <w:p w14:paraId="31902750" w14:textId="41147646" w:rsidR="00CD02E4" w:rsidRPr="00CD02E4" w:rsidRDefault="00CD02E4" w:rsidP="00CD02E4">
      <w:pPr>
        <w:pStyle w:val="BodyText"/>
        <w:spacing w:before="120" w:after="0"/>
        <w:ind w:left="567"/>
        <w:rPr>
          <w:rFonts w:ascii="Arial" w:hAnsi="Arial" w:cs="Arial"/>
          <w:sz w:val="24"/>
          <w:szCs w:val="24"/>
        </w:rPr>
      </w:pPr>
      <w:hyperlink r:id="rId11" w:history="1">
        <w:r w:rsidRPr="00CD02E4">
          <w:rPr>
            <w:rStyle w:val="Hyperlink"/>
            <w:rFonts w:ascii="Arial" w:hAnsi="Arial" w:cs="Arial"/>
            <w:sz w:val="24"/>
            <w:szCs w:val="24"/>
            <w:lang w:val="it-IT"/>
          </w:rPr>
          <w:t>www.fondazionepiacenzavigevano.it/cassinelliaward</w:t>
        </w:r>
      </w:hyperlink>
    </w:p>
    <w:p w14:paraId="0336AF06" w14:textId="0240F684" w:rsidR="008A67F2" w:rsidRDefault="008A67F2" w:rsidP="008A67F2">
      <w:pPr>
        <w:spacing w:after="0" w:line="360" w:lineRule="auto"/>
        <w:jc w:val="both"/>
        <w:rPr>
          <w:rFonts w:asciiTheme="minorBidi" w:hAnsiTheme="minorBidi"/>
          <w:color w:val="000000" w:themeColor="text1"/>
          <w:sz w:val="24"/>
          <w:szCs w:val="24"/>
        </w:rPr>
      </w:pPr>
    </w:p>
    <w:p w14:paraId="6C44DFCE" w14:textId="77777777" w:rsidR="008A67F2" w:rsidRDefault="008A67F2" w:rsidP="008A67F2">
      <w:pPr>
        <w:spacing w:after="0" w:line="360" w:lineRule="auto"/>
        <w:jc w:val="both"/>
        <w:rPr>
          <w:rFonts w:asciiTheme="minorBidi" w:hAnsiTheme="minorBidi"/>
          <w:color w:val="000000" w:themeColor="text1"/>
          <w:sz w:val="24"/>
          <w:szCs w:val="24"/>
        </w:rPr>
      </w:pPr>
    </w:p>
    <w:p w14:paraId="3475FD5B" w14:textId="1EA01960" w:rsidR="008A67F2" w:rsidRDefault="008A67F2" w:rsidP="00114E32">
      <w:pPr>
        <w:tabs>
          <w:tab w:val="left" w:pos="2910"/>
        </w:tabs>
        <w:spacing w:after="0" w:line="360" w:lineRule="auto"/>
        <w:jc w:val="both"/>
        <w:rPr>
          <w:rFonts w:asciiTheme="minorBidi" w:hAnsiTheme="minorBidi"/>
          <w:color w:val="000000" w:themeColor="text1"/>
          <w:sz w:val="24"/>
          <w:szCs w:val="24"/>
        </w:rPr>
      </w:pPr>
    </w:p>
    <w:p w14:paraId="6F1C3753" w14:textId="6A9F25DD" w:rsidR="008A67F2" w:rsidRPr="008A67F2" w:rsidRDefault="008A67F2" w:rsidP="008A67F2">
      <w:pPr>
        <w:spacing w:after="0" w:line="360" w:lineRule="auto"/>
        <w:jc w:val="right"/>
        <w:rPr>
          <w:rFonts w:asciiTheme="minorBidi" w:hAnsiTheme="minorBidi"/>
          <w:color w:val="000000" w:themeColor="text1"/>
          <w:sz w:val="24"/>
          <w:szCs w:val="24"/>
        </w:rPr>
      </w:pPr>
      <w:r w:rsidRPr="00665EDF">
        <w:rPr>
          <w:rFonts w:asciiTheme="minorBidi" w:hAnsiTheme="minorBidi"/>
          <w:color w:val="000000" w:themeColor="text1"/>
          <w:sz w:val="24"/>
          <w:szCs w:val="24"/>
        </w:rPr>
        <w:t xml:space="preserve">Piacenza, Italy, </w:t>
      </w:r>
      <w:r w:rsidR="00665EDF" w:rsidRPr="00665EDF">
        <w:rPr>
          <w:rFonts w:asciiTheme="minorBidi" w:hAnsiTheme="minorBidi"/>
          <w:color w:val="000000" w:themeColor="text1"/>
          <w:sz w:val="24"/>
          <w:szCs w:val="24"/>
        </w:rPr>
        <w:t>2</w:t>
      </w:r>
      <w:r w:rsidR="00114E32">
        <w:rPr>
          <w:rFonts w:asciiTheme="minorBidi" w:hAnsiTheme="minorBidi"/>
          <w:color w:val="000000" w:themeColor="text1"/>
          <w:sz w:val="24"/>
          <w:szCs w:val="24"/>
        </w:rPr>
        <w:t>7</w:t>
      </w:r>
      <w:r w:rsidR="00665EDF" w:rsidRPr="00665EDF">
        <w:rPr>
          <w:rFonts w:asciiTheme="minorBidi" w:hAnsiTheme="minorBidi"/>
          <w:color w:val="000000" w:themeColor="text1"/>
          <w:sz w:val="24"/>
          <w:szCs w:val="24"/>
        </w:rPr>
        <w:t xml:space="preserve"> June </w:t>
      </w:r>
      <w:r w:rsidRPr="00665EDF">
        <w:rPr>
          <w:rFonts w:asciiTheme="minorBidi" w:hAnsiTheme="minorBidi"/>
          <w:color w:val="000000" w:themeColor="text1"/>
          <w:sz w:val="24"/>
          <w:szCs w:val="24"/>
        </w:rPr>
        <w:t>2025</w:t>
      </w:r>
    </w:p>
    <w:sectPr w:rsidR="008A67F2" w:rsidRPr="008A67F2" w:rsidSect="006C4B39">
      <w:headerReference w:type="default" r:id="rId12"/>
      <w:footerReference w:type="even" r:id="rId13"/>
      <w:footerReference w:type="default" r:id="rId14"/>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1D738" w14:textId="77777777" w:rsidR="0078379F" w:rsidRDefault="0078379F" w:rsidP="00DC4B0A">
      <w:pPr>
        <w:spacing w:after="0" w:line="240" w:lineRule="auto"/>
      </w:pPr>
      <w:r>
        <w:separator/>
      </w:r>
    </w:p>
  </w:endnote>
  <w:endnote w:type="continuationSeparator" w:id="0">
    <w:p w14:paraId="5EF233B3" w14:textId="77777777" w:rsidR="0078379F" w:rsidRDefault="0078379F" w:rsidP="00DC4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46080937"/>
      <w:docPartObj>
        <w:docPartGallery w:val="Page Numbers (Bottom of Page)"/>
        <w:docPartUnique/>
      </w:docPartObj>
    </w:sdtPr>
    <w:sdtContent>
      <w:p w14:paraId="3561D85D" w14:textId="3CA7214C" w:rsidR="002240DB" w:rsidRDefault="002240DB" w:rsidP="006329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337024" w14:textId="77777777" w:rsidR="002240DB" w:rsidRDefault="002240DB" w:rsidP="002240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35EB5" w14:textId="2DDF968A" w:rsidR="002240DB" w:rsidRPr="00BA2683" w:rsidRDefault="00C37701" w:rsidP="00CD02E4">
    <w:pPr>
      <w:pStyle w:val="Footer"/>
      <w:tabs>
        <w:tab w:val="clear" w:pos="9360"/>
        <w:tab w:val="right" w:pos="9923"/>
      </w:tabs>
      <w:ind w:right="-35"/>
      <w:rPr>
        <w:sz w:val="20"/>
        <w:szCs w:val="20"/>
      </w:rPr>
    </w:pPr>
    <w:r w:rsidRPr="00BA2683">
      <w:rPr>
        <w:sz w:val="20"/>
        <w:szCs w:val="20"/>
      </w:rPr>
      <w:t>Francesca Cassinelli Award</w:t>
    </w:r>
    <w:r w:rsidR="006B4EA5" w:rsidRPr="00BA2683">
      <w:rPr>
        <w:sz w:val="20"/>
        <w:szCs w:val="20"/>
      </w:rPr>
      <w:t xml:space="preserve">: </w:t>
    </w:r>
    <w:r w:rsidRPr="00BA2683">
      <w:rPr>
        <w:sz w:val="20"/>
        <w:szCs w:val="20"/>
      </w:rPr>
      <w:t>Application Form</w:t>
    </w:r>
    <w:r w:rsidR="00BA2683">
      <w:rPr>
        <w:sz w:val="20"/>
        <w:szCs w:val="20"/>
      </w:rPr>
      <w:t xml:space="preserve"> </w:t>
    </w:r>
    <w:r w:rsidR="00114E32">
      <w:rPr>
        <w:sz w:val="20"/>
        <w:szCs w:val="20"/>
      </w:rPr>
      <w:t>–</w:t>
    </w:r>
    <w:r w:rsidR="006B4EA5" w:rsidRPr="00BA2683">
      <w:rPr>
        <w:sz w:val="20"/>
        <w:szCs w:val="20"/>
      </w:rPr>
      <w:t xml:space="preserve"> </w:t>
    </w:r>
    <w:r w:rsidR="00114E32">
      <w:rPr>
        <w:sz w:val="20"/>
        <w:szCs w:val="20"/>
      </w:rPr>
      <w:t xml:space="preserve">rev. </w:t>
    </w:r>
    <w:r w:rsidR="006B4EA5" w:rsidRPr="00BA2683">
      <w:rPr>
        <w:sz w:val="20"/>
        <w:szCs w:val="20"/>
      </w:rPr>
      <w:t>2</w:t>
    </w:r>
    <w:r w:rsidR="00114E32">
      <w:rPr>
        <w:sz w:val="20"/>
        <w:szCs w:val="20"/>
      </w:rPr>
      <w:t>7</w:t>
    </w:r>
    <w:r w:rsidR="006B4EA5" w:rsidRPr="00BA2683">
      <w:rPr>
        <w:sz w:val="20"/>
        <w:szCs w:val="20"/>
      </w:rPr>
      <w:t xml:space="preserve"> </w:t>
    </w:r>
    <w:r w:rsidR="00BA2683">
      <w:rPr>
        <w:sz w:val="20"/>
        <w:szCs w:val="20"/>
      </w:rPr>
      <w:t>June</w:t>
    </w:r>
    <w:r w:rsidR="00E77143" w:rsidRPr="00BA2683">
      <w:rPr>
        <w:sz w:val="20"/>
        <w:szCs w:val="20"/>
      </w:rPr>
      <w:t xml:space="preserve"> </w:t>
    </w:r>
    <w:r w:rsidR="006B4EA5" w:rsidRPr="00BA2683">
      <w:rPr>
        <w:sz w:val="20"/>
        <w:szCs w:val="20"/>
      </w:rPr>
      <w:t>2025</w:t>
    </w:r>
    <w:r w:rsidR="006B4EA5" w:rsidRPr="00BA2683">
      <w:rPr>
        <w:sz w:val="20"/>
        <w:szCs w:val="20"/>
      </w:rPr>
      <w:tab/>
    </w:r>
    <w:proofErr w:type="spellStart"/>
    <w:r w:rsidRPr="00BA2683">
      <w:rPr>
        <w:sz w:val="20"/>
        <w:szCs w:val="20"/>
      </w:rPr>
      <w:t>pag</w:t>
    </w:r>
    <w:proofErr w:type="spellEnd"/>
    <w:r w:rsidRPr="00BA2683">
      <w:rPr>
        <w:sz w:val="20"/>
        <w:szCs w:val="20"/>
      </w:rPr>
      <w:t xml:space="preserve">. </w:t>
    </w:r>
    <w:r w:rsidR="00BA2683" w:rsidRPr="00BA2683">
      <w:rPr>
        <w:sz w:val="20"/>
        <w:szCs w:val="20"/>
      </w:rPr>
      <w:fldChar w:fldCharType="begin"/>
    </w:r>
    <w:r w:rsidR="00BA2683" w:rsidRPr="00BA2683">
      <w:rPr>
        <w:sz w:val="20"/>
        <w:szCs w:val="20"/>
      </w:rPr>
      <w:instrText xml:space="preserve"> PAGE   \* MERGEFORMAT </w:instrText>
    </w:r>
    <w:r w:rsidR="00BA2683" w:rsidRPr="00BA2683">
      <w:rPr>
        <w:sz w:val="20"/>
        <w:szCs w:val="20"/>
      </w:rPr>
      <w:fldChar w:fldCharType="separate"/>
    </w:r>
    <w:r w:rsidR="00BA2683" w:rsidRPr="00BA2683">
      <w:rPr>
        <w:noProof/>
        <w:sz w:val="20"/>
        <w:szCs w:val="20"/>
      </w:rPr>
      <w:t>1</w:t>
    </w:r>
    <w:r w:rsidR="00BA2683" w:rsidRPr="00BA2683">
      <w:rPr>
        <w:noProof/>
        <w:sz w:val="20"/>
        <w:szCs w:val="20"/>
      </w:rPr>
      <w:fldChar w:fldCharType="end"/>
    </w:r>
    <w:r w:rsidR="00BA2683">
      <w:rPr>
        <w:noProof/>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319C3" w14:textId="77777777" w:rsidR="0078379F" w:rsidRDefault="0078379F" w:rsidP="00DC4B0A">
      <w:pPr>
        <w:spacing w:after="0" w:line="240" w:lineRule="auto"/>
      </w:pPr>
      <w:r>
        <w:separator/>
      </w:r>
    </w:p>
  </w:footnote>
  <w:footnote w:type="continuationSeparator" w:id="0">
    <w:p w14:paraId="47F08B2C" w14:textId="77777777" w:rsidR="0078379F" w:rsidRDefault="0078379F" w:rsidP="00DC4B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63EEF" w14:textId="4432E4CD" w:rsidR="00DC4B0A" w:rsidRDefault="00DC4B0A" w:rsidP="00DC4B0A">
    <w:pPr>
      <w:pStyle w:val="Header"/>
    </w:pPr>
    <w:r>
      <w:rPr>
        <w:noProof/>
      </w:rPr>
      <w:drawing>
        <wp:inline distT="0" distB="0" distL="0" distR="0" wp14:anchorId="6F80779E" wp14:editId="2E79DEDD">
          <wp:extent cx="1729212" cy="468809"/>
          <wp:effectExtent l="0" t="0" r="0" b="1270"/>
          <wp:docPr id="611415515" name="Immagine 1" descr="Immagine che contiene Carattere, testo,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415515" name="Immagine 1" descr="Immagine che contiene Carattere, testo, Elementi grafici,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2237" cy="475051"/>
                  </a:xfrm>
                  <a:prstGeom prst="rect">
                    <a:avLst/>
                  </a:prstGeom>
                </pic:spPr>
              </pic:pic>
            </a:graphicData>
          </a:graphic>
        </wp:inline>
      </w:drawing>
    </w:r>
  </w:p>
  <w:p w14:paraId="61E547B9" w14:textId="77777777" w:rsidR="00DC4B0A" w:rsidRPr="00DC4B0A" w:rsidRDefault="00DC4B0A" w:rsidP="00DC4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4823FDB"/>
    <w:multiLevelType w:val="multilevel"/>
    <w:tmpl w:val="F698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0301444">
    <w:abstractNumId w:val="8"/>
  </w:num>
  <w:num w:numId="2" w16cid:durableId="1890258925">
    <w:abstractNumId w:val="6"/>
  </w:num>
  <w:num w:numId="3" w16cid:durableId="997348129">
    <w:abstractNumId w:val="5"/>
  </w:num>
  <w:num w:numId="4" w16cid:durableId="1503856326">
    <w:abstractNumId w:val="4"/>
  </w:num>
  <w:num w:numId="5" w16cid:durableId="2019966843">
    <w:abstractNumId w:val="7"/>
  </w:num>
  <w:num w:numId="6" w16cid:durableId="1271932088">
    <w:abstractNumId w:val="3"/>
  </w:num>
  <w:num w:numId="7" w16cid:durableId="1151016838">
    <w:abstractNumId w:val="2"/>
  </w:num>
  <w:num w:numId="8" w16cid:durableId="1224684416">
    <w:abstractNumId w:val="1"/>
  </w:num>
  <w:num w:numId="9" w16cid:durableId="1839884293">
    <w:abstractNumId w:val="0"/>
  </w:num>
  <w:num w:numId="10" w16cid:durableId="13238954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27C5"/>
    <w:rsid w:val="00031AE4"/>
    <w:rsid w:val="00034616"/>
    <w:rsid w:val="00054A6A"/>
    <w:rsid w:val="00056CBA"/>
    <w:rsid w:val="0006063C"/>
    <w:rsid w:val="00097E3C"/>
    <w:rsid w:val="000B2568"/>
    <w:rsid w:val="000B26C7"/>
    <w:rsid w:val="000E1D85"/>
    <w:rsid w:val="000E3215"/>
    <w:rsid w:val="00114E32"/>
    <w:rsid w:val="0015074B"/>
    <w:rsid w:val="00174098"/>
    <w:rsid w:val="002240DB"/>
    <w:rsid w:val="00265CE6"/>
    <w:rsid w:val="002834F7"/>
    <w:rsid w:val="0029639D"/>
    <w:rsid w:val="002B2F04"/>
    <w:rsid w:val="002B742C"/>
    <w:rsid w:val="002F0200"/>
    <w:rsid w:val="00322409"/>
    <w:rsid w:val="00326F90"/>
    <w:rsid w:val="003B1DE0"/>
    <w:rsid w:val="003B599E"/>
    <w:rsid w:val="00465065"/>
    <w:rsid w:val="004661DA"/>
    <w:rsid w:val="004707B2"/>
    <w:rsid w:val="004B16FA"/>
    <w:rsid w:val="004F4E25"/>
    <w:rsid w:val="00525900"/>
    <w:rsid w:val="00526027"/>
    <w:rsid w:val="00577849"/>
    <w:rsid w:val="00595C97"/>
    <w:rsid w:val="005C5438"/>
    <w:rsid w:val="006170E8"/>
    <w:rsid w:val="00665EDF"/>
    <w:rsid w:val="0068244D"/>
    <w:rsid w:val="006B4EA5"/>
    <w:rsid w:val="006C4B39"/>
    <w:rsid w:val="007356FE"/>
    <w:rsid w:val="0078379F"/>
    <w:rsid w:val="007914F5"/>
    <w:rsid w:val="00794843"/>
    <w:rsid w:val="007A6B98"/>
    <w:rsid w:val="007C1A31"/>
    <w:rsid w:val="007E4C88"/>
    <w:rsid w:val="0085075F"/>
    <w:rsid w:val="00874FC7"/>
    <w:rsid w:val="00891B4B"/>
    <w:rsid w:val="008A67F2"/>
    <w:rsid w:val="008C43E1"/>
    <w:rsid w:val="008F2F71"/>
    <w:rsid w:val="009279F3"/>
    <w:rsid w:val="009B6726"/>
    <w:rsid w:val="009F5DAE"/>
    <w:rsid w:val="00A534C1"/>
    <w:rsid w:val="00AA1D8D"/>
    <w:rsid w:val="00AF00F7"/>
    <w:rsid w:val="00AF71F6"/>
    <w:rsid w:val="00B47730"/>
    <w:rsid w:val="00B8682C"/>
    <w:rsid w:val="00B90ECD"/>
    <w:rsid w:val="00BA2683"/>
    <w:rsid w:val="00BC67DA"/>
    <w:rsid w:val="00BD00F9"/>
    <w:rsid w:val="00BE3420"/>
    <w:rsid w:val="00C240D7"/>
    <w:rsid w:val="00C37701"/>
    <w:rsid w:val="00C417C4"/>
    <w:rsid w:val="00C47A39"/>
    <w:rsid w:val="00C87F3D"/>
    <w:rsid w:val="00CB0664"/>
    <w:rsid w:val="00CD02E4"/>
    <w:rsid w:val="00D03854"/>
    <w:rsid w:val="00DB1452"/>
    <w:rsid w:val="00DC4B0A"/>
    <w:rsid w:val="00DD3062"/>
    <w:rsid w:val="00E276BD"/>
    <w:rsid w:val="00E70E4E"/>
    <w:rsid w:val="00E77143"/>
    <w:rsid w:val="00E829D4"/>
    <w:rsid w:val="00E92054"/>
    <w:rsid w:val="00E95E45"/>
    <w:rsid w:val="00EC5B23"/>
    <w:rsid w:val="00EC794A"/>
    <w:rsid w:val="00ED052C"/>
    <w:rsid w:val="00F42E60"/>
    <w:rsid w:val="00F660E5"/>
    <w:rsid w:val="00F779F5"/>
    <w:rsid w:val="00FC3885"/>
    <w:rsid w:val="00FC48F6"/>
    <w:rsid w:val="00FC693F"/>
    <w:rsid w:val="00FF22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9CB2C"/>
  <w14:defaultImageDpi w14:val="300"/>
  <w15:docId w15:val="{6049FAF6-2E16-844F-BDDD-B511A3E8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031AE4"/>
    <w:rPr>
      <w:rFonts w:ascii="Times New Roman" w:hAnsi="Times New Roman" w:cs="Times New Roman"/>
      <w:sz w:val="24"/>
      <w:szCs w:val="24"/>
    </w:rPr>
  </w:style>
  <w:style w:type="character" w:styleId="PageNumber">
    <w:name w:val="page number"/>
    <w:basedOn w:val="DefaultParagraphFont"/>
    <w:uiPriority w:val="99"/>
    <w:semiHidden/>
    <w:unhideWhenUsed/>
    <w:rsid w:val="002240DB"/>
  </w:style>
  <w:style w:type="character" w:styleId="CommentReference">
    <w:name w:val="annotation reference"/>
    <w:basedOn w:val="DefaultParagraphFont"/>
    <w:uiPriority w:val="99"/>
    <w:semiHidden/>
    <w:unhideWhenUsed/>
    <w:rsid w:val="00F779F5"/>
    <w:rPr>
      <w:sz w:val="16"/>
      <w:szCs w:val="16"/>
    </w:rPr>
  </w:style>
  <w:style w:type="paragraph" w:styleId="CommentText">
    <w:name w:val="annotation text"/>
    <w:basedOn w:val="Normal"/>
    <w:link w:val="CommentTextChar"/>
    <w:uiPriority w:val="99"/>
    <w:semiHidden/>
    <w:unhideWhenUsed/>
    <w:rsid w:val="00F779F5"/>
    <w:pPr>
      <w:spacing w:line="240" w:lineRule="auto"/>
    </w:pPr>
    <w:rPr>
      <w:sz w:val="20"/>
      <w:szCs w:val="20"/>
    </w:rPr>
  </w:style>
  <w:style w:type="character" w:customStyle="1" w:styleId="CommentTextChar">
    <w:name w:val="Comment Text Char"/>
    <w:basedOn w:val="DefaultParagraphFont"/>
    <w:link w:val="CommentText"/>
    <w:uiPriority w:val="99"/>
    <w:semiHidden/>
    <w:rsid w:val="00F779F5"/>
    <w:rPr>
      <w:sz w:val="20"/>
      <w:szCs w:val="20"/>
    </w:rPr>
  </w:style>
  <w:style w:type="paragraph" w:styleId="CommentSubject">
    <w:name w:val="annotation subject"/>
    <w:basedOn w:val="CommentText"/>
    <w:next w:val="CommentText"/>
    <w:link w:val="CommentSubjectChar"/>
    <w:uiPriority w:val="99"/>
    <w:semiHidden/>
    <w:unhideWhenUsed/>
    <w:rsid w:val="00F779F5"/>
    <w:rPr>
      <w:b/>
      <w:bCs/>
    </w:rPr>
  </w:style>
  <w:style w:type="character" w:customStyle="1" w:styleId="CommentSubjectChar">
    <w:name w:val="Comment Subject Char"/>
    <w:basedOn w:val="CommentTextChar"/>
    <w:link w:val="CommentSubject"/>
    <w:uiPriority w:val="99"/>
    <w:semiHidden/>
    <w:rsid w:val="00F779F5"/>
    <w:rPr>
      <w:b/>
      <w:bCs/>
      <w:sz w:val="20"/>
      <w:szCs w:val="20"/>
    </w:rPr>
  </w:style>
  <w:style w:type="paragraph" w:styleId="Revision">
    <w:name w:val="Revision"/>
    <w:hidden/>
    <w:uiPriority w:val="99"/>
    <w:semiHidden/>
    <w:rsid w:val="00AF00F7"/>
    <w:pPr>
      <w:spacing w:after="0" w:line="240" w:lineRule="auto"/>
    </w:pPr>
  </w:style>
  <w:style w:type="character" w:styleId="Hyperlink">
    <w:name w:val="Hyperlink"/>
    <w:basedOn w:val="DefaultParagraphFont"/>
    <w:uiPriority w:val="99"/>
    <w:unhideWhenUsed/>
    <w:rsid w:val="00C417C4"/>
    <w:rPr>
      <w:color w:val="0000FF" w:themeColor="hyperlink"/>
      <w:u w:val="single"/>
    </w:rPr>
  </w:style>
  <w:style w:type="character" w:styleId="UnresolvedMention">
    <w:name w:val="Unresolved Mention"/>
    <w:basedOn w:val="DefaultParagraphFont"/>
    <w:uiPriority w:val="99"/>
    <w:semiHidden/>
    <w:unhideWhenUsed/>
    <w:rsid w:val="00C4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179996">
      <w:bodyDiv w:val="1"/>
      <w:marLeft w:val="0"/>
      <w:marRight w:val="0"/>
      <w:marTop w:val="0"/>
      <w:marBottom w:val="0"/>
      <w:divBdr>
        <w:top w:val="none" w:sz="0" w:space="0" w:color="auto"/>
        <w:left w:val="none" w:sz="0" w:space="0" w:color="auto"/>
        <w:bottom w:val="none" w:sz="0" w:space="0" w:color="auto"/>
        <w:right w:val="none" w:sz="0" w:space="0" w:color="auto"/>
      </w:divBdr>
    </w:div>
    <w:div w:id="1310132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sinelliaward@fondazionepiacenzavigevano.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azionepiacenzavigevano.it/cassinelliawar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ssinelliaward@fondazionepiacenzavigevano.it" TargetMode="External"/><Relationship Id="rId4" Type="http://schemas.openxmlformats.org/officeDocument/2006/relationships/settings" Target="settings.xml"/><Relationship Id="rId9" Type="http://schemas.openxmlformats.org/officeDocument/2006/relationships/hyperlink" Target="mailto:cassinelliaward@fondazionepiacenzavigevano.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761</Words>
  <Characters>4340</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FRANCESCA CASSINELLI AWARD 2025</vt:lpstr>
      <vt:lpstr>    Excellence in Multiple Myeloma Research</vt:lpstr>
      <vt:lpstr/>
      <vt:lpstr>        APPLICATION FORM</vt:lpstr>
      <vt:lpstr>        1. CANDIDATE PERSONAL DATA</vt:lpstr>
      <vt:lpstr>        </vt:lpstr>
      <vt:lpstr>        3. TITLE OF RESEARCH AREA / RESEARCH TOPIC</vt:lpstr>
      <vt:lpstr>        4. PRIZE SECTION</vt:lpstr>
      <vt:lpstr>        5. DESCRIPTION OF THE RESEARCH RESULTS</vt:lpstr>
      <vt:lpstr>        7. SELECTED PUBLICATIONS</vt:lpstr>
      <vt:lpstr>        </vt:lpstr>
      <vt:lpstr>        8. REFERENCE LETTERS</vt:lpstr>
    </vt:vector>
  </TitlesOfParts>
  <Manager/>
  <Company/>
  <LinksUpToDate>false</LinksUpToDate>
  <CharactersWithSpaces>5091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Stefano Consonni</cp:lastModifiedBy>
  <cp:revision>13</cp:revision>
  <cp:lastPrinted>2025-06-27T15:08:00Z</cp:lastPrinted>
  <dcterms:created xsi:type="dcterms:W3CDTF">2025-06-25T15:15:00Z</dcterms:created>
  <dcterms:modified xsi:type="dcterms:W3CDTF">2025-06-27T15:09:00Z</dcterms:modified>
  <cp:category/>
</cp:coreProperties>
</file>